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0FE97" w14:textId="77777777" w:rsidR="000A487B" w:rsidRDefault="000A487B" w:rsidP="000A487B">
      <w:pPr>
        <w:pStyle w:val="documenttype"/>
        <w:sectPr w:rsidR="000A487B" w:rsidSect="0054649E">
          <w:headerReference w:type="default" r:id="rId12"/>
          <w:footerReference w:type="default" r:id="rId13"/>
          <w:type w:val="continuous"/>
          <w:pgSz w:w="11906" w:h="16838" w:code="9"/>
          <w:pgMar w:top="2483" w:right="1247" w:bottom="1191" w:left="1247" w:header="323" w:footer="471" w:gutter="0"/>
          <w:cols w:space="708"/>
          <w:docGrid w:linePitch="360"/>
        </w:sectPr>
      </w:pPr>
    </w:p>
    <w:p w14:paraId="1AA3C079" w14:textId="77777777" w:rsidR="008275DA" w:rsidRDefault="00000000" w:rsidP="000645F7">
      <w:pPr>
        <w:pStyle w:val="documenttype"/>
      </w:pPr>
      <w:sdt>
        <w:sdtPr>
          <w:alias w:val="documenttype"/>
          <w:tag w:val="documenttype"/>
          <w:id w:val="441200184"/>
          <w:lock w:val="sdtLocked"/>
          <w:placeholder>
            <w:docPart w:val="C412DB51AF064B37A531CE379146D9A6"/>
          </w:placeholder>
        </w:sdtPr>
        <w:sdtContent>
          <w:r w:rsidR="008D6807">
            <w:t>NOTA</w:t>
          </w:r>
        </w:sdtContent>
      </w:sdt>
    </w:p>
    <w:p w14:paraId="171B9EBA" w14:textId="576629E8" w:rsidR="008275DA" w:rsidRPr="005D2712" w:rsidRDefault="00000000" w:rsidP="006A4542">
      <w:pPr>
        <w:pStyle w:val="Titel"/>
      </w:pPr>
      <w:sdt>
        <w:sdtPr>
          <w:alias w:val="titel_document"/>
          <w:tag w:val="titel_document"/>
          <w:id w:val="964857934"/>
          <w:lock w:val="sdtLocked"/>
          <w:placeholder>
            <w:docPart w:val="DCD73366215B47828CBEA029A766CD53"/>
          </w:placeholder>
          <w:dataBinding w:xpath="/root[1]/titel[1]" w:storeItemID="{CA1B0BD9-A7F3-4B5F-AAF5-B95B599EA456}"/>
          <w:text/>
        </w:sdtPr>
        <w:sdtContent>
          <w:r w:rsidR="00F44F80">
            <w:t>Op Kamp – oproep tijdelijke terreinen en gebouwen</w:t>
          </w:r>
        </w:sdtContent>
      </w:sdt>
    </w:p>
    <w:p w14:paraId="19A504F6" w14:textId="717EC930" w:rsidR="000E7405" w:rsidRDefault="008275DA" w:rsidP="0075483C">
      <w:pPr>
        <w:pStyle w:val="datumnota"/>
      </w:pPr>
      <w:r w:rsidRPr="0075483C">
        <w:rPr>
          <w:b/>
        </w:rPr>
        <w:t>Datum:</w:t>
      </w:r>
      <w:r w:rsidRPr="0075483C">
        <w:t xml:space="preserve"> </w:t>
      </w:r>
      <w:sdt>
        <w:sdtPr>
          <w:alias w:val="publicatiedatum"/>
          <w:tag w:val="publicatiedatum"/>
          <w:id w:val="212547194"/>
          <w:lock w:val="sdtLocked"/>
          <w:placeholder>
            <w:docPart w:val="E24BFD0711394152846C78FD3E0383CF"/>
          </w:placeholder>
          <w:dataBinding w:xpath="/root[1]/datum[1]" w:storeItemID="{CA1B0BD9-A7F3-4B5F-AAF5-B95B599EA456}"/>
          <w:date w:fullDate="2023-03-23T00:00:00Z">
            <w:dateFormat w:val="d MMMM yyyy"/>
            <w:lid w:val="nl-BE"/>
            <w:storeMappedDataAs w:val="dateTime"/>
            <w:calendar w:val="gregorian"/>
          </w:date>
        </w:sdtPr>
        <w:sdtContent>
          <w:r w:rsidR="00F44F80">
            <w:t>23 maart 2023</w:t>
          </w:r>
        </w:sdtContent>
      </w:sdt>
    </w:p>
    <w:p w14:paraId="6ABC1E77" w14:textId="3AAC4231" w:rsidR="009456B3" w:rsidRDefault="009D4D4A" w:rsidP="009D4D4A">
      <w:pPr>
        <w:pStyle w:val="Kop1"/>
      </w:pPr>
      <w:r>
        <w:t>Copy nieuwsbericht</w:t>
      </w:r>
    </w:p>
    <w:p w14:paraId="7D742737" w14:textId="6EAA4E92" w:rsidR="00AA23EF" w:rsidRDefault="00AA23EF" w:rsidP="00AA23EF">
      <w:pPr>
        <w:rPr>
          <w:color w:val="000000"/>
          <w:shd w:val="clear" w:color="auto" w:fill="FFFFFF"/>
        </w:rPr>
      </w:pPr>
      <w:r>
        <w:t xml:space="preserve">Elk jaar zijn jeugdwerkorganisaties tijdens de vakantieperiodes op zoek naar locaties met of zonder gebouwen om hun (vakantie)kampen of activiteiten te laten doorgaan. De voorbije jaren is het niet altijd simpel geweest voor elke organisatie om een geschikte locatie te vinden. De Afrikaanse Varkenspest en ook corona gooiden de afgelopen vakanties roet in het eten. En ook nu komt er extra druk te staan op de locaties, omwille van het inkorten van de zomervakantie aan de Waalse kant. </w:t>
      </w:r>
      <w:r>
        <w:rPr>
          <w:color w:val="000000"/>
          <w:shd w:val="clear" w:color="auto" w:fill="FFFFFF"/>
        </w:rPr>
        <w:t>Door deze verschuiving is de druk op het aanbod voor </w:t>
      </w:r>
      <w:r>
        <w:rPr>
          <w:b/>
          <w:bCs/>
          <w:color w:val="000000"/>
          <w:shd w:val="clear" w:color="auto" w:fill="FFFFFF"/>
        </w:rPr>
        <w:t>de periode 10 juli tot 15 augustus nog groter</w:t>
      </w:r>
      <w:r>
        <w:rPr>
          <w:color w:val="000000"/>
          <w:shd w:val="clear" w:color="auto" w:fill="FFFFFF"/>
        </w:rPr>
        <w:t> dan deze al was. Zowel voor Vlaamse als voor Waalse groepen.</w:t>
      </w:r>
    </w:p>
    <w:p w14:paraId="16951B72" w14:textId="71156AAA" w:rsidR="00AA23EF" w:rsidRPr="00AA23EF" w:rsidRDefault="00AA23EF" w:rsidP="00AA23EF">
      <w:pPr>
        <w:rPr>
          <w:b/>
          <w:bCs/>
          <w:color w:val="000000"/>
          <w:shd w:val="clear" w:color="auto" w:fill="FFFFFF"/>
        </w:rPr>
      </w:pPr>
      <w:r>
        <w:rPr>
          <w:color w:val="000000"/>
          <w:shd w:val="clear" w:color="auto" w:fill="FFFFFF"/>
        </w:rPr>
        <w:t xml:space="preserve">Om die extra vraag naar locaties op te vangen, roepen we op om </w:t>
      </w:r>
      <w:r w:rsidRPr="00AA23EF">
        <w:rPr>
          <w:b/>
          <w:bCs/>
          <w:color w:val="000000"/>
          <w:shd w:val="clear" w:color="auto" w:fill="FFFFFF"/>
        </w:rPr>
        <w:t xml:space="preserve">tijdelijke locaties zoals terreinen van landbouwers of gebouwen van lokale jeugdwerkverengingen open te stellen als kampterrein. </w:t>
      </w:r>
    </w:p>
    <w:p w14:paraId="5DA9FF68" w14:textId="5A269BBD" w:rsidR="00AA23EF" w:rsidRDefault="00AA23EF" w:rsidP="00AA23EF">
      <w:pPr>
        <w:rPr>
          <w:color w:val="000000"/>
          <w:shd w:val="clear" w:color="auto" w:fill="FFFFFF"/>
        </w:rPr>
      </w:pPr>
      <w:r>
        <w:rPr>
          <w:color w:val="000000"/>
          <w:shd w:val="clear" w:color="auto" w:fill="FFFFFF"/>
        </w:rPr>
        <w:t>Om dit praktisch haalbaar te maken heeft de Vlaamse Regering besloten om de regels omtrent tijdelijke gebouwen en terreinen te versoepelen. Voorheen moesten eigenaars van zulke locaties een heleboe</w:t>
      </w:r>
      <w:r w:rsidR="005B3EE9">
        <w:rPr>
          <w:color w:val="000000"/>
          <w:shd w:val="clear" w:color="auto" w:fill="FFFFFF"/>
        </w:rPr>
        <w:t>l</w:t>
      </w:r>
      <w:r>
        <w:rPr>
          <w:color w:val="000000"/>
          <w:shd w:val="clear" w:color="auto" w:fill="FFFFFF"/>
        </w:rPr>
        <w:t xml:space="preserve"> vergunningen aanvragen en aan strike eisen voldoen. Nu zullen ze in sommige gevallen alleen nog maar een meldingsplicht bij het gemeente- of stadsbestuur hebben. </w:t>
      </w:r>
    </w:p>
    <w:p w14:paraId="5E1339F9" w14:textId="7F0E9561" w:rsidR="000A0051" w:rsidRPr="001E47F8" w:rsidRDefault="000A0051" w:rsidP="00AA23EF">
      <w:pPr>
        <w:rPr>
          <w:b/>
          <w:bCs/>
          <w:color w:val="000000"/>
          <w:sz w:val="20"/>
          <w:szCs w:val="20"/>
          <w:shd w:val="clear" w:color="auto" w:fill="FFFFFF"/>
        </w:rPr>
      </w:pPr>
      <w:r w:rsidRPr="001E47F8">
        <w:rPr>
          <w:b/>
          <w:bCs/>
          <w:color w:val="000000"/>
          <w:sz w:val="20"/>
          <w:szCs w:val="20"/>
          <w:shd w:val="clear" w:color="auto" w:fill="FFFFFF"/>
        </w:rPr>
        <w:t>Oproep</w:t>
      </w:r>
    </w:p>
    <w:p w14:paraId="4CD3D2EE" w14:textId="77777777" w:rsidR="000A0051" w:rsidRDefault="000A0051" w:rsidP="000A0051">
      <w:pPr>
        <w:pStyle w:val="Lijstalinea"/>
        <w:numPr>
          <w:ilvl w:val="0"/>
          <w:numId w:val="41"/>
        </w:numPr>
        <w:rPr>
          <w:lang w:eastAsia="nl-BE"/>
        </w:rPr>
      </w:pPr>
      <w:r w:rsidRPr="000A0051">
        <w:rPr>
          <w:lang w:eastAsia="nl-BE"/>
        </w:rPr>
        <w:t>Ben je een </w:t>
      </w:r>
      <w:r w:rsidRPr="000A0051">
        <w:rPr>
          <w:b/>
          <w:bCs/>
          <w:lang w:eastAsia="nl-BE"/>
        </w:rPr>
        <w:t>landbouwer</w:t>
      </w:r>
      <w:r w:rsidRPr="000A0051">
        <w:rPr>
          <w:lang w:eastAsia="nl-BE"/>
        </w:rPr>
        <w:t xml:space="preserve"> en zou je jouw terrein/weide graag willen aanbieden? </w:t>
      </w:r>
    </w:p>
    <w:p w14:paraId="5ADC8075" w14:textId="5838E93C" w:rsidR="000A0051" w:rsidRPr="000A0051" w:rsidRDefault="000A0051" w:rsidP="000A0051">
      <w:pPr>
        <w:pStyle w:val="Lijstalinea"/>
        <w:numPr>
          <w:ilvl w:val="0"/>
          <w:numId w:val="41"/>
        </w:numPr>
        <w:rPr>
          <w:lang w:eastAsia="nl-BE"/>
        </w:rPr>
      </w:pPr>
      <w:r w:rsidRPr="000A0051">
        <w:rPr>
          <w:lang w:eastAsia="nl-BE"/>
        </w:rPr>
        <w:t>Ben je vrijwilliger in een</w:t>
      </w:r>
      <w:r w:rsidRPr="000A0051">
        <w:rPr>
          <w:b/>
          <w:bCs/>
          <w:lang w:eastAsia="nl-BE"/>
        </w:rPr>
        <w:t> jeugdwerkorganisatie</w:t>
      </w:r>
      <w:r w:rsidRPr="000A0051">
        <w:rPr>
          <w:lang w:eastAsia="nl-BE"/>
        </w:rPr>
        <w:t xml:space="preserve"> en wil je jouw lokalen aanbieden als tijdelijke locatie? </w:t>
      </w:r>
    </w:p>
    <w:p w14:paraId="40FB42C7" w14:textId="6D85A57F" w:rsidR="000A0051" w:rsidRDefault="000A0051" w:rsidP="000A0051">
      <w:pPr>
        <w:pStyle w:val="Lijstalinea"/>
        <w:numPr>
          <w:ilvl w:val="0"/>
          <w:numId w:val="41"/>
        </w:numPr>
        <w:rPr>
          <w:lang w:eastAsia="nl-BE"/>
        </w:rPr>
      </w:pPr>
      <w:r w:rsidRPr="000A0051">
        <w:rPr>
          <w:lang w:eastAsia="nl-BE"/>
        </w:rPr>
        <w:t>Werk je voor een </w:t>
      </w:r>
      <w:r w:rsidRPr="000A0051">
        <w:rPr>
          <w:b/>
          <w:bCs/>
          <w:lang w:eastAsia="nl-BE"/>
        </w:rPr>
        <w:t>stad- of gemeentebestuur</w:t>
      </w:r>
      <w:r w:rsidRPr="000A0051">
        <w:rPr>
          <w:lang w:eastAsia="nl-BE"/>
        </w:rPr>
        <w:t xml:space="preserve"> en wil je te weten komen hoe jullie kunnen helpen om de verhuur van deze tijdelijke locaties mogelijk te maken? </w:t>
      </w:r>
    </w:p>
    <w:p w14:paraId="3B2AE243" w14:textId="5984BA2B" w:rsidR="000A0051" w:rsidRDefault="000A0051" w:rsidP="000A0051">
      <w:pPr>
        <w:rPr>
          <w:lang w:eastAsia="nl-BE"/>
        </w:rPr>
      </w:pPr>
      <w:r>
        <w:rPr>
          <w:lang w:eastAsia="nl-BE"/>
        </w:rPr>
        <w:t xml:space="preserve">Check dan deze artikelen op </w:t>
      </w:r>
      <w:hyperlink r:id="rId14" w:history="1">
        <w:r w:rsidRPr="00A50FDD">
          <w:rPr>
            <w:rStyle w:val="Hyperlink"/>
            <w:lang w:eastAsia="nl-BE"/>
          </w:rPr>
          <w:t>www.opkamp.be</w:t>
        </w:r>
      </w:hyperlink>
      <w:r>
        <w:rPr>
          <w:lang w:eastAsia="nl-BE"/>
        </w:rPr>
        <w:t xml:space="preserve"> en kom te weten hoe jij kan helpen: </w:t>
      </w:r>
    </w:p>
    <w:p w14:paraId="53E6DD3C" w14:textId="2E8693ED" w:rsidR="000A0051" w:rsidRDefault="000A0051" w:rsidP="000A0051">
      <w:pPr>
        <w:pStyle w:val="Lijstalinea"/>
        <w:numPr>
          <w:ilvl w:val="0"/>
          <w:numId w:val="42"/>
        </w:numPr>
        <w:rPr>
          <w:lang w:eastAsia="nl-BE"/>
        </w:rPr>
      </w:pPr>
      <w:r>
        <w:rPr>
          <w:lang w:eastAsia="nl-BE"/>
        </w:rPr>
        <w:t xml:space="preserve">Info voor landbouwers: </w:t>
      </w:r>
      <w:r w:rsidRPr="000A0051">
        <w:rPr>
          <w:lang w:eastAsia="nl-BE"/>
        </w:rPr>
        <w:t>https://www.opkamp.be/nl/kennis/artikel/terrein-tijdelijk-open-stellen-als-landbouwer</w:t>
      </w:r>
    </w:p>
    <w:p w14:paraId="1D7DA16F" w14:textId="0633CF2B" w:rsidR="000A0051" w:rsidRDefault="000A0051" w:rsidP="000A0051">
      <w:pPr>
        <w:pStyle w:val="Lijstalinea"/>
        <w:numPr>
          <w:ilvl w:val="0"/>
          <w:numId w:val="42"/>
        </w:numPr>
        <w:rPr>
          <w:lang w:eastAsia="nl-BE"/>
        </w:rPr>
      </w:pPr>
      <w:r>
        <w:rPr>
          <w:lang w:eastAsia="nl-BE"/>
        </w:rPr>
        <w:t>Info voor lokale jeugdwerkvereniging:</w:t>
      </w:r>
      <w:r w:rsidRPr="000A0051">
        <w:t xml:space="preserve"> </w:t>
      </w:r>
      <w:r w:rsidRPr="000A0051">
        <w:rPr>
          <w:lang w:eastAsia="nl-BE"/>
        </w:rPr>
        <w:t>https://www.opkamp.be/nl/kennis/artikel/jeugdlokaal-tijdelijk-open-stellen-voor-kampen-of-vakanties</w:t>
      </w:r>
    </w:p>
    <w:p w14:paraId="3F877286" w14:textId="4928D94F" w:rsidR="00AA23EF" w:rsidRDefault="000A0051" w:rsidP="001E47F8">
      <w:pPr>
        <w:pStyle w:val="Lijstalinea"/>
        <w:numPr>
          <w:ilvl w:val="0"/>
          <w:numId w:val="42"/>
        </w:numPr>
        <w:rPr>
          <w:lang w:eastAsia="nl-BE"/>
        </w:rPr>
      </w:pPr>
      <w:r>
        <w:rPr>
          <w:lang w:eastAsia="nl-BE"/>
        </w:rPr>
        <w:t xml:space="preserve">Info voor </w:t>
      </w:r>
      <w:r w:rsidRPr="000A0051">
        <w:rPr>
          <w:lang w:eastAsia="nl-BE"/>
        </w:rPr>
        <w:t>stad- of gemeentebestuur</w:t>
      </w:r>
      <w:r>
        <w:rPr>
          <w:lang w:eastAsia="nl-BE"/>
        </w:rPr>
        <w:t xml:space="preserve">: </w:t>
      </w:r>
      <w:r w:rsidRPr="000A0051">
        <w:rPr>
          <w:lang w:eastAsia="nl-BE"/>
        </w:rPr>
        <w:t>https://www.opkamp.be/nl/kennis/artikel/jeugdgroepen-ontvangen-in-jouw-stad-of-gemeente</w:t>
      </w:r>
    </w:p>
    <w:p w14:paraId="555F032C" w14:textId="6C9A1485" w:rsidR="009D4D4A" w:rsidRDefault="009D4D4A" w:rsidP="009D4D4A">
      <w:pPr>
        <w:pStyle w:val="Kop1"/>
      </w:pPr>
      <w:r>
        <w:t>Copy Facebook post</w:t>
      </w:r>
    </w:p>
    <w:p w14:paraId="6E122C4C" w14:textId="1AA17D3F" w:rsidR="000A0051" w:rsidRDefault="000A0051" w:rsidP="000A0051">
      <w:r>
        <w:t>Het jeugdwerk is op zoek naar extra tijdelijke terreinen of gebouwen om (vakantie)kampen te laten doorgaan in de vakantieperiode.</w:t>
      </w:r>
    </w:p>
    <w:p w14:paraId="096D129D" w14:textId="225D1BD4" w:rsidR="001E47F8" w:rsidRDefault="001E47F8" w:rsidP="001E47F8">
      <w:pPr>
        <w:rPr>
          <w:lang w:eastAsia="nl-BE"/>
        </w:rPr>
      </w:pPr>
      <w:r w:rsidRPr="001E47F8">
        <w:rPr>
          <w:rFonts w:ascii="Segoe UI Emoji" w:hAnsi="Segoe UI Emoji" w:cs="Segoe UI Emoji"/>
        </w:rPr>
        <w:t xml:space="preserve">🌿 </w:t>
      </w:r>
      <w:r w:rsidRPr="000A0051">
        <w:rPr>
          <w:lang w:eastAsia="nl-BE"/>
        </w:rPr>
        <w:t>Ben je een </w:t>
      </w:r>
      <w:r w:rsidRPr="001E47F8">
        <w:rPr>
          <w:b/>
          <w:bCs/>
          <w:lang w:eastAsia="nl-BE"/>
        </w:rPr>
        <w:t>landbouwer</w:t>
      </w:r>
      <w:r w:rsidRPr="000A0051">
        <w:rPr>
          <w:lang w:eastAsia="nl-BE"/>
        </w:rPr>
        <w:t xml:space="preserve"> en zou je jouw terrein/weide graag willen aanbieden? </w:t>
      </w:r>
    </w:p>
    <w:p w14:paraId="4C150E40" w14:textId="488B1FB1" w:rsidR="001E47F8" w:rsidRDefault="001E47F8" w:rsidP="001E47F8">
      <w:pPr>
        <w:rPr>
          <w:lang w:eastAsia="nl-BE"/>
        </w:rPr>
      </w:pPr>
      <w:r w:rsidRPr="001E47F8">
        <w:rPr>
          <w:rFonts w:ascii="Segoe UI Emoji" w:hAnsi="Segoe UI Emoji" w:cs="Segoe UI Emoji"/>
          <w:lang w:eastAsia="nl-BE"/>
        </w:rPr>
        <w:t xml:space="preserve">🏚️ </w:t>
      </w:r>
      <w:r w:rsidRPr="000A0051">
        <w:rPr>
          <w:lang w:eastAsia="nl-BE"/>
        </w:rPr>
        <w:t>Ben je vrijwilliger in een</w:t>
      </w:r>
      <w:r w:rsidRPr="001E47F8">
        <w:rPr>
          <w:b/>
          <w:bCs/>
          <w:lang w:eastAsia="nl-BE"/>
        </w:rPr>
        <w:t> jeugdwerk</w:t>
      </w:r>
      <w:r>
        <w:rPr>
          <w:b/>
          <w:bCs/>
          <w:lang w:eastAsia="nl-BE"/>
        </w:rPr>
        <w:t>vereniging</w:t>
      </w:r>
      <w:r w:rsidRPr="000A0051">
        <w:rPr>
          <w:lang w:eastAsia="nl-BE"/>
        </w:rPr>
        <w:t xml:space="preserve"> en wil je jouw lokalen aanbieden als tijdelijke locatie? </w:t>
      </w:r>
    </w:p>
    <w:p w14:paraId="404EA185" w14:textId="6B78CC99" w:rsidR="000A0051" w:rsidRPr="001E47F8" w:rsidRDefault="001E47F8" w:rsidP="001E47F8">
      <w:r w:rsidRPr="001E47F8">
        <w:rPr>
          <w:rFonts w:ascii="Segoe UI Emoji" w:hAnsi="Segoe UI Emoji" w:cs="Segoe UI Emoji"/>
          <w:lang w:eastAsia="nl-BE"/>
        </w:rPr>
        <w:t xml:space="preserve">ℹ️ </w:t>
      </w:r>
      <w:r w:rsidRPr="000A0051">
        <w:rPr>
          <w:lang w:eastAsia="nl-BE"/>
        </w:rPr>
        <w:t>Werk je voor een </w:t>
      </w:r>
      <w:r w:rsidRPr="001E47F8">
        <w:rPr>
          <w:b/>
          <w:bCs/>
          <w:lang w:eastAsia="nl-BE"/>
        </w:rPr>
        <w:t>stad- of gemeentebestuur</w:t>
      </w:r>
      <w:r w:rsidRPr="000A0051">
        <w:rPr>
          <w:lang w:eastAsia="nl-BE"/>
        </w:rPr>
        <w:t xml:space="preserve"> en wil je te weten komen hoe jullie kunnen helpen om de verhuur van deze tijdelijke locaties mogelijk te maken? </w:t>
      </w:r>
      <w:r>
        <w:rPr>
          <w:lang w:eastAsia="nl-BE"/>
        </w:rPr>
        <w:br/>
      </w:r>
      <w:r w:rsidRPr="001E47F8">
        <w:rPr>
          <w:lang w:eastAsia="nl-BE"/>
        </w:rPr>
        <w:t xml:space="preserve">Check </w:t>
      </w:r>
      <w:hyperlink r:id="rId15" w:history="1">
        <w:r w:rsidRPr="001E47F8">
          <w:rPr>
            <w:rStyle w:val="Hyperlink"/>
            <w:lang w:eastAsia="nl-BE"/>
          </w:rPr>
          <w:t>www.opkamp.be</w:t>
        </w:r>
      </w:hyperlink>
      <w:r w:rsidRPr="001E47F8">
        <w:rPr>
          <w:lang w:eastAsia="nl-BE"/>
        </w:rPr>
        <w:t xml:space="preserve"> en kom</w:t>
      </w:r>
      <w:r>
        <w:rPr>
          <w:lang w:eastAsia="nl-BE"/>
        </w:rPr>
        <w:t xml:space="preserve"> te weten hoe je kan helpen </w:t>
      </w:r>
      <w:r w:rsidRPr="001E47F8">
        <w:rPr>
          <w:rFonts w:ascii="Segoe UI Symbol" w:hAnsi="Segoe UI Symbol" w:cs="Segoe UI Symbol"/>
          <w:lang w:eastAsia="nl-BE"/>
        </w:rPr>
        <w:sym w:font="Wingdings" w:char="F0E0"/>
      </w:r>
      <w:r>
        <w:rPr>
          <w:rFonts w:ascii="Segoe UI Symbol" w:hAnsi="Segoe UI Symbol" w:cs="Segoe UI Symbol"/>
          <w:lang w:eastAsia="nl-BE"/>
        </w:rPr>
        <w:t xml:space="preserve"> </w:t>
      </w:r>
      <w:r w:rsidRPr="001E47F8">
        <w:rPr>
          <w:rFonts w:ascii="Segoe UI Symbol" w:hAnsi="Segoe UI Symbol" w:cs="Segoe UI Symbol"/>
          <w:lang w:eastAsia="nl-BE"/>
        </w:rPr>
        <w:t>https://www.opkamp.be/nl/kennis/artikel/openstellen-tijdelijke-terreinen-en-gebouwen</w:t>
      </w:r>
    </w:p>
    <w:sectPr w:rsidR="000A0051" w:rsidRPr="001E47F8" w:rsidSect="0054649E">
      <w:headerReference w:type="default" r:id="rId16"/>
      <w:type w:val="continuous"/>
      <w:pgSz w:w="11906" w:h="16838" w:code="9"/>
      <w:pgMar w:top="2483" w:right="1247" w:bottom="1191" w:left="1247" w:header="323"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46B90" w14:textId="77777777" w:rsidR="006E1932" w:rsidRDefault="006E1932" w:rsidP="00E95A33">
      <w:pPr>
        <w:spacing w:before="0" w:line="240" w:lineRule="auto"/>
      </w:pPr>
      <w:r>
        <w:separator/>
      </w:r>
    </w:p>
  </w:endnote>
  <w:endnote w:type="continuationSeparator" w:id="0">
    <w:p w14:paraId="082231D8" w14:textId="77777777" w:rsidR="006E1932" w:rsidRDefault="006E1932" w:rsidP="00E95A3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Gilroy ExtraBold">
    <w:altName w:val="Calibri"/>
    <w:panose1 w:val="00000900000000000000"/>
    <w:charset w:val="00"/>
    <w:family w:val="modern"/>
    <w:notTrueType/>
    <w:pitch w:val="variable"/>
    <w:sig w:usb0="00000207"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8A80E" w14:textId="1A48563A" w:rsidR="000A487B" w:rsidRPr="00D9486F" w:rsidRDefault="00000000" w:rsidP="00D9486F">
    <w:pPr>
      <w:pStyle w:val="Voettekst"/>
    </w:pPr>
    <w:sdt>
      <w:sdtPr>
        <w:alias w:val="titel_foot"/>
        <w:tag w:val="titel_foot"/>
        <w:id w:val="150641427"/>
        <w:lock w:val="sdtLocked"/>
        <w:placeholder>
          <w:docPart w:val="E24BFD0711394152846C78FD3E0383CF"/>
        </w:placeholder>
        <w:dataBinding w:xpath="/root[1]/titel[1]" w:storeItemID="{CA1B0BD9-A7F3-4B5F-AAF5-B95B599EA456}"/>
        <w:text/>
      </w:sdtPr>
      <w:sdtContent>
        <w:r w:rsidR="00F44F80">
          <w:t>Op Kamp – oproep tijdelijke terreinen en gebouwen</w:t>
        </w:r>
      </w:sdtContent>
    </w:sdt>
    <w:r w:rsidR="000A487B" w:rsidRPr="00D9486F">
      <w:t xml:space="preserve">   •   </w:t>
    </w:r>
    <w:sdt>
      <w:sdtPr>
        <w:alias w:val="datum_foot"/>
        <w:tag w:val="datum_foot"/>
        <w:id w:val="-2002105301"/>
        <w:lock w:val="sdtLocked"/>
        <w:dataBinding w:xpath="/root[1]/datum[1]" w:storeItemID="{CA1B0BD9-A7F3-4B5F-AAF5-B95B599EA456}"/>
        <w:date w:fullDate="2023-03-23T00:00:00Z">
          <w:dateFormat w:val="d MMMM yyyy"/>
          <w:lid w:val="nl-BE"/>
          <w:storeMappedDataAs w:val="dateTime"/>
          <w:calendar w:val="gregorian"/>
        </w:date>
      </w:sdtPr>
      <w:sdtContent>
        <w:r w:rsidR="00F44F80">
          <w:t>23 maart 2023</w:t>
        </w:r>
      </w:sdtContent>
    </w:sdt>
    <w:r w:rsidR="000A487B" w:rsidRPr="00D9486F">
      <w:t xml:space="preserve">   •   pagina </w:t>
    </w:r>
    <w:r w:rsidR="000A487B" w:rsidRPr="00D9486F">
      <w:fldChar w:fldCharType="begin"/>
    </w:r>
    <w:r w:rsidR="000A487B" w:rsidRPr="00D9486F">
      <w:instrText>PAGE   \* MERGEFORMAT</w:instrText>
    </w:r>
    <w:r w:rsidR="000A487B" w:rsidRPr="00D9486F">
      <w:fldChar w:fldCharType="separate"/>
    </w:r>
    <w:r w:rsidR="00D02523">
      <w:rPr>
        <w:noProof/>
      </w:rPr>
      <w:t>1</w:t>
    </w:r>
    <w:r w:rsidR="000A487B" w:rsidRPr="00D9486F">
      <w:fldChar w:fldCharType="end"/>
    </w:r>
    <w:r w:rsidR="000A487B" w:rsidRPr="00D9486F">
      <w:t xml:space="preserve"> &gt; </w:t>
    </w:r>
    <w:r w:rsidR="009B2F58">
      <w:rPr>
        <w:noProof/>
      </w:rPr>
      <w:fldChar w:fldCharType="begin"/>
    </w:r>
    <w:r w:rsidR="009B2F58">
      <w:rPr>
        <w:noProof/>
      </w:rPr>
      <w:instrText>NUMPAGES  \* Arabic  \* MERGEFORMAT</w:instrText>
    </w:r>
    <w:r w:rsidR="009B2F58">
      <w:rPr>
        <w:noProof/>
      </w:rPr>
      <w:fldChar w:fldCharType="separate"/>
    </w:r>
    <w:r w:rsidR="00D02523">
      <w:rPr>
        <w:noProof/>
      </w:rPr>
      <w:t>1</w:t>
    </w:r>
    <w:r w:rsidR="009B2F5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07F38" w14:textId="77777777" w:rsidR="006E1932" w:rsidRDefault="006E1932" w:rsidP="001125B4">
      <w:pPr>
        <w:spacing w:after="80"/>
      </w:pPr>
      <w:r>
        <w:t>_________________</w:t>
      </w:r>
    </w:p>
  </w:footnote>
  <w:footnote w:type="continuationSeparator" w:id="0">
    <w:p w14:paraId="4ECF35BD" w14:textId="77777777" w:rsidR="006E1932" w:rsidRPr="001125B4" w:rsidRDefault="006E1932" w:rsidP="001125B4">
      <w:pPr>
        <w:spacing w:after="80"/>
      </w:pPr>
      <w:r>
        <w:t>_________________</w:t>
      </w:r>
    </w:p>
  </w:footnote>
  <w:footnote w:type="continuationNotice" w:id="1">
    <w:p w14:paraId="79778FCD" w14:textId="77777777" w:rsidR="006E1932" w:rsidRPr="001125B4" w:rsidRDefault="006E1932">
      <w:pPr>
        <w:spacing w:before="0" w:line="240" w:lineRule="auto"/>
        <w:rPr>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3886D" w14:textId="77777777" w:rsidR="000A487B" w:rsidRDefault="000A487B" w:rsidP="0054649E">
    <w:pPr>
      <w:pStyle w:val="Koptekst"/>
    </w:pPr>
    <w:r>
      <w:rPr>
        <w:noProof/>
        <w:lang w:eastAsia="nl-BE"/>
      </w:rPr>
      <w:drawing>
        <wp:inline distT="0" distB="0" distL="0" distR="0" wp14:anchorId="676395A2" wp14:editId="72705FBC">
          <wp:extent cx="1159200" cy="1101600"/>
          <wp:effectExtent l="0" t="0" r="3175" b="381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rassade_logo_nota_verslag_rgb300_groot_d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1101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E14D" w14:textId="77777777" w:rsidR="00B47CBA" w:rsidRDefault="00B47CBA" w:rsidP="00133362">
    <w:pPr>
      <w:pStyle w:val="Koptekst"/>
    </w:pPr>
    <w:r>
      <w:rPr>
        <w:noProof/>
        <w:lang w:eastAsia="nl-BE"/>
      </w:rPr>
      <w:drawing>
        <wp:inline distT="0" distB="0" distL="0" distR="0" wp14:anchorId="5C15A11D" wp14:editId="44D2AC14">
          <wp:extent cx="853200" cy="810000"/>
          <wp:effectExtent l="0" t="0" r="4445" b="952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rassade_logo_nota_verslag_rgb300_klein_d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3200" cy="81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50" type="#_x0000_t75" style="width:86.4pt;height:86.4pt" o:bullet="t">
        <v:imagedata r:id="rId1" o:title="De Ambrassade_bullet points_blauw_driehoek"/>
      </v:shape>
    </w:pict>
  </w:numPicBullet>
  <w:numPicBullet w:numPicBulletId="1">
    <w:pict>
      <v:shape id="_x0000_i1651" type="#_x0000_t75" style="width:86.4pt;height:86.4pt" o:bullet="t">
        <v:imagedata r:id="rId2" o:title="De Ambrassade_bullet points_blauw_kroontje"/>
      </v:shape>
    </w:pict>
  </w:numPicBullet>
  <w:numPicBullet w:numPicBulletId="2">
    <w:pict>
      <v:shape id="_x0000_i1652" type="#_x0000_t75" style="width:86.4pt;height:86.4pt" o:bullet="t">
        <v:imagedata r:id="rId3" o:title="De Ambrassade_bullet points_blauw_schildje"/>
      </v:shape>
    </w:pict>
  </w:numPicBullet>
  <w:abstractNum w:abstractNumId="0" w15:restartNumberingAfterBreak="0">
    <w:nsid w:val="0140253F"/>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111DD"/>
    <w:multiLevelType w:val="multilevel"/>
    <w:tmpl w:val="189437D8"/>
    <w:numStyleLink w:val="AMBRASSADETABELTITEL"/>
  </w:abstractNum>
  <w:abstractNum w:abstractNumId="2" w15:restartNumberingAfterBreak="0">
    <w:nsid w:val="04BE25FF"/>
    <w:multiLevelType w:val="multilevel"/>
    <w:tmpl w:val="D8967FE0"/>
    <w:numStyleLink w:val="AMBRASSADEKOPNUM"/>
  </w:abstractNum>
  <w:abstractNum w:abstractNumId="3" w15:restartNumberingAfterBreak="0">
    <w:nsid w:val="05897D39"/>
    <w:multiLevelType w:val="hybridMultilevel"/>
    <w:tmpl w:val="B82CEF8E"/>
    <w:lvl w:ilvl="0" w:tplc="B5B43708">
      <w:numFmt w:val="bullet"/>
      <w:lvlText w:val="-"/>
      <w:lvlJc w:val="left"/>
      <w:pPr>
        <w:ind w:left="360" w:hanging="360"/>
      </w:pPr>
      <w:rPr>
        <w:rFonts w:ascii="Trebuchet MS" w:eastAsiaTheme="minorHAnsi" w:hAnsi="Trebuchet MS" w:cs="Times New Roman"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0C111365"/>
    <w:multiLevelType w:val="multilevel"/>
    <w:tmpl w:val="189437D8"/>
    <w:styleLink w:val="AMBRASSADETABELTITEL"/>
    <w:lvl w:ilvl="0">
      <w:start w:val="1"/>
      <w:numFmt w:val="bullet"/>
      <w:pStyle w:val="tabeltitel"/>
      <w:lvlText w:val=""/>
      <w:lvlJc w:val="left"/>
      <w:pPr>
        <w:ind w:left="227" w:hanging="227"/>
      </w:pPr>
      <w:rPr>
        <w:rFonts w:ascii="Wingdings 3" w:hAnsi="Wingdings 3" w:hint="default"/>
        <w:color w:val="auto"/>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15:restartNumberingAfterBreak="0">
    <w:nsid w:val="0C8D28E7"/>
    <w:multiLevelType w:val="multilevel"/>
    <w:tmpl w:val="932C76EC"/>
    <w:styleLink w:val="AMBRASSADENUM"/>
    <w:lvl w:ilvl="0">
      <w:start w:val="1"/>
      <w:numFmt w:val="decimal"/>
      <w:pStyle w:val="lijstnummer1"/>
      <w:lvlText w:val="%1"/>
      <w:lvlJc w:val="left"/>
      <w:pPr>
        <w:tabs>
          <w:tab w:val="num" w:pos="255"/>
        </w:tabs>
        <w:ind w:left="255" w:hanging="255"/>
      </w:pPr>
      <w:rPr>
        <w:rFonts w:ascii="Trebuchet MS" w:hAnsi="Trebuchet MS" w:hint="default"/>
        <w:b/>
        <w:i w:val="0"/>
        <w:sz w:val="15"/>
      </w:rPr>
    </w:lvl>
    <w:lvl w:ilvl="1">
      <w:start w:val="1"/>
      <w:numFmt w:val="bullet"/>
      <w:pStyle w:val="lijstnummer2"/>
      <w:lvlText w:val="-"/>
      <w:lvlJc w:val="left"/>
      <w:pPr>
        <w:tabs>
          <w:tab w:val="num" w:pos="454"/>
        </w:tabs>
        <w:ind w:left="624" w:hanging="170"/>
      </w:pPr>
      <w:rPr>
        <w:rFonts w:ascii="Trebuchet MS" w:hAnsi="Trebuchet MS" w:hint="default"/>
        <w:b/>
        <w:i w:val="0"/>
        <w:color w:val="auto"/>
      </w:rPr>
    </w:lvl>
    <w:lvl w:ilvl="2">
      <w:start w:val="1"/>
      <w:numFmt w:val="bullet"/>
      <w:pStyle w:val="lijstnummer3"/>
      <w:lvlText w:val="−"/>
      <w:lvlJc w:val="left"/>
      <w:pPr>
        <w:tabs>
          <w:tab w:val="num" w:pos="822"/>
        </w:tabs>
        <w:ind w:left="1021" w:hanging="199"/>
      </w:pPr>
      <w:rPr>
        <w:rFonts w:ascii="Trebuchet MS" w:hAnsi="Trebuchet MS" w:hint="default"/>
        <w:b w:val="0"/>
        <w:i w:val="0"/>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15:restartNumberingAfterBreak="0">
    <w:nsid w:val="0E9F2302"/>
    <w:multiLevelType w:val="multilevel"/>
    <w:tmpl w:val="464655FE"/>
    <w:numStyleLink w:val="AMBRASSADEKADERNUM"/>
  </w:abstractNum>
  <w:abstractNum w:abstractNumId="7" w15:restartNumberingAfterBreak="0">
    <w:nsid w:val="13111D6B"/>
    <w:multiLevelType w:val="hybridMultilevel"/>
    <w:tmpl w:val="0F50F024"/>
    <w:lvl w:ilvl="0" w:tplc="5E7AC1E6">
      <w:start w:val="1"/>
      <w:numFmt w:val="bullet"/>
      <w:lvlText w:val=""/>
      <w:lvlPicBulletId w:val="2"/>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3FC5AE9"/>
    <w:multiLevelType w:val="multilevel"/>
    <w:tmpl w:val="E7CE8288"/>
    <w:numStyleLink w:val="AMBRASSADETABELBULLET"/>
  </w:abstractNum>
  <w:abstractNum w:abstractNumId="9" w15:restartNumberingAfterBreak="0">
    <w:nsid w:val="15E9329A"/>
    <w:multiLevelType w:val="multilevel"/>
    <w:tmpl w:val="6B2868CA"/>
    <w:styleLink w:val="AMBRASSADEKADERBULLET"/>
    <w:lvl w:ilvl="0">
      <w:start w:val="1"/>
      <w:numFmt w:val="bullet"/>
      <w:lvlText w:val="•"/>
      <w:lvlJc w:val="left"/>
      <w:pPr>
        <w:ind w:left="533" w:hanging="255"/>
      </w:pPr>
      <w:rPr>
        <w:rFonts w:ascii="Trebuchet MS" w:hAnsi="Trebuchet MS" w:hint="default"/>
        <w:color w:val="auto"/>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0" w15:restartNumberingAfterBreak="0">
    <w:nsid w:val="1AF0273B"/>
    <w:multiLevelType w:val="multilevel"/>
    <w:tmpl w:val="E7CE8288"/>
    <w:styleLink w:val="AMBRASSADETABELBULLET"/>
    <w:lvl w:ilvl="0">
      <w:start w:val="1"/>
      <w:numFmt w:val="bullet"/>
      <w:pStyle w:val="tabellijstopsomming1"/>
      <w:lvlText w:val="•"/>
      <w:lvlJc w:val="left"/>
      <w:pPr>
        <w:ind w:left="255" w:hanging="255"/>
      </w:pPr>
      <w:rPr>
        <w:rFonts w:ascii="Trebuchet MS" w:hAnsi="Trebuchet MS" w:hint="default"/>
        <w:color w:val="auto"/>
      </w:rPr>
    </w:lvl>
    <w:lvl w:ilvl="1">
      <w:start w:val="1"/>
      <w:numFmt w:val="bullet"/>
      <w:pStyle w:val="tabellijstopsomming2"/>
      <w:lvlText w:val="-"/>
      <w:lvlJc w:val="left"/>
      <w:pPr>
        <w:ind w:left="425" w:hanging="170"/>
      </w:pPr>
      <w:rPr>
        <w:rFonts w:ascii="Trebuchet MS" w:hAnsi="Trebuchet MS" w:hint="default"/>
        <w:b/>
        <w:i w:val="0"/>
        <w:color w:val="auto"/>
      </w:rPr>
    </w:lvl>
    <w:lvl w:ilvl="2">
      <w:start w:val="1"/>
      <w:numFmt w:val="bullet"/>
      <w:pStyle w:val="tabellijstopsomming3"/>
      <w:lvlText w:val="−"/>
      <w:lvlJc w:val="left"/>
      <w:pPr>
        <w:ind w:left="624" w:hanging="199"/>
      </w:pPr>
      <w:rPr>
        <w:rFonts w:ascii="Trebuchet MS" w:hAnsi="Trebuchet MS" w:hint="default"/>
        <w:b w:val="0"/>
        <w:i w:val="0"/>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15:restartNumberingAfterBreak="0">
    <w:nsid w:val="1D0325D1"/>
    <w:multiLevelType w:val="hybridMultilevel"/>
    <w:tmpl w:val="E0B626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37305E"/>
    <w:multiLevelType w:val="multilevel"/>
    <w:tmpl w:val="D8967FE0"/>
    <w:numStyleLink w:val="AMBRASSADEKOPNUM"/>
  </w:abstractNum>
  <w:abstractNum w:abstractNumId="13" w15:restartNumberingAfterBreak="0">
    <w:nsid w:val="238E412B"/>
    <w:multiLevelType w:val="multilevel"/>
    <w:tmpl w:val="8C94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3A0077"/>
    <w:multiLevelType w:val="multilevel"/>
    <w:tmpl w:val="D8967FE0"/>
    <w:styleLink w:val="AMBRASSADEKOPNUM"/>
    <w:lvl w:ilvl="0">
      <w:start w:val="1"/>
      <w:numFmt w:val="decimal"/>
      <w:pStyle w:val="Kop1"/>
      <w:lvlText w:val="%1"/>
      <w:lvlJc w:val="left"/>
      <w:pPr>
        <w:ind w:left="369" w:hanging="369"/>
      </w:pPr>
      <w:rPr>
        <w:rFonts w:hint="default"/>
        <w:sz w:val="24"/>
      </w:rPr>
    </w:lvl>
    <w:lvl w:ilvl="1">
      <w:start w:val="1"/>
      <w:numFmt w:val="decimal"/>
      <w:pStyle w:val="Kop2"/>
      <w:lvlText w:val="%1.%2"/>
      <w:lvlJc w:val="left"/>
      <w:pPr>
        <w:ind w:left="510" w:hanging="510"/>
      </w:pPr>
      <w:rPr>
        <w:rFonts w:hint="default"/>
        <w:sz w:val="20"/>
      </w:rPr>
    </w:lvl>
    <w:lvl w:ilvl="2">
      <w:start w:val="1"/>
      <w:numFmt w:val="decimal"/>
      <w:pStyle w:val="Kop3"/>
      <w:lvlText w:val="%1.%2.%3"/>
      <w:lvlJc w:val="left"/>
      <w:pPr>
        <w:ind w:left="680" w:hanging="680"/>
      </w:pPr>
      <w:rPr>
        <w:rFonts w:hint="default"/>
        <w:sz w:val="18"/>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24E76E7F"/>
    <w:multiLevelType w:val="multilevel"/>
    <w:tmpl w:val="464655FE"/>
    <w:styleLink w:val="AMBRASSADEKADERNUM"/>
    <w:lvl w:ilvl="0">
      <w:start w:val="1"/>
      <w:numFmt w:val="decimal"/>
      <w:pStyle w:val="kaderlijstnummer"/>
      <w:lvlText w:val="%1"/>
      <w:lvlJc w:val="left"/>
      <w:pPr>
        <w:ind w:left="533" w:hanging="255"/>
      </w:pPr>
      <w:rPr>
        <w:rFonts w:ascii="Trebuchet MS" w:hAnsi="Trebuchet MS" w:hint="default"/>
        <w:b/>
        <w:i w:val="0"/>
        <w:sz w:val="15"/>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2A11174B"/>
    <w:multiLevelType w:val="multilevel"/>
    <w:tmpl w:val="BC72EF9A"/>
    <w:styleLink w:val="AMBRASSADEBULLET"/>
    <w:lvl w:ilvl="0">
      <w:start w:val="1"/>
      <w:numFmt w:val="bullet"/>
      <w:lvlText w:val="•"/>
      <w:lvlJc w:val="left"/>
      <w:pPr>
        <w:tabs>
          <w:tab w:val="num" w:pos="255"/>
        </w:tabs>
        <w:ind w:left="255" w:hanging="255"/>
      </w:pPr>
      <w:rPr>
        <w:rFonts w:ascii="Trebuchet MS" w:hAnsi="Trebuchet MS" w:hint="default"/>
        <w:color w:val="auto"/>
      </w:rPr>
    </w:lvl>
    <w:lvl w:ilvl="1">
      <w:start w:val="1"/>
      <w:numFmt w:val="bullet"/>
      <w:lvlText w:val="-"/>
      <w:lvlJc w:val="left"/>
      <w:pPr>
        <w:ind w:left="624" w:hanging="170"/>
      </w:pPr>
      <w:rPr>
        <w:rFonts w:ascii="Trebuchet MS" w:hAnsi="Trebuchet MS" w:hint="default"/>
        <w:b/>
        <w:i w:val="0"/>
        <w:color w:val="auto"/>
      </w:rPr>
    </w:lvl>
    <w:lvl w:ilvl="2">
      <w:start w:val="1"/>
      <w:numFmt w:val="bullet"/>
      <w:lvlText w:val="−"/>
      <w:lvlJc w:val="left"/>
      <w:pPr>
        <w:ind w:left="1021" w:hanging="199"/>
      </w:pPr>
      <w:rPr>
        <w:rFonts w:ascii="Trebuchet MS" w:hAnsi="Trebuchet MS" w:hint="default"/>
        <w:b w:val="0"/>
        <w:i w:val="0"/>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15:restartNumberingAfterBreak="0">
    <w:nsid w:val="2AB64F0A"/>
    <w:multiLevelType w:val="hybridMultilevel"/>
    <w:tmpl w:val="F3B4FA9C"/>
    <w:lvl w:ilvl="0" w:tplc="9542A9D2">
      <w:start w:val="1"/>
      <w:numFmt w:val="bullet"/>
      <w:pStyle w:val="lijstbulletsdriehoekniv2"/>
      <w:lvlText w:val=""/>
      <w:lvlPicBulletId w:val="0"/>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8" w15:restartNumberingAfterBreak="0">
    <w:nsid w:val="30CA718A"/>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F14723"/>
    <w:multiLevelType w:val="hybridMultilevel"/>
    <w:tmpl w:val="953815F4"/>
    <w:lvl w:ilvl="0" w:tplc="54B64584">
      <w:start w:val="1"/>
      <w:numFmt w:val="bullet"/>
      <w:pStyle w:val="lijstbulletsschildniv2"/>
      <w:lvlText w:val=""/>
      <w:lvlPicBulletId w:val="2"/>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0" w15:restartNumberingAfterBreak="0">
    <w:nsid w:val="37F20CBF"/>
    <w:multiLevelType w:val="multilevel"/>
    <w:tmpl w:val="0813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031010"/>
    <w:multiLevelType w:val="hybridMultilevel"/>
    <w:tmpl w:val="4482801E"/>
    <w:lvl w:ilvl="0" w:tplc="8CC6F902">
      <w:numFmt w:val="bullet"/>
      <w:lvlText w:val="-"/>
      <w:lvlJc w:val="left"/>
      <w:pPr>
        <w:ind w:left="720" w:hanging="360"/>
      </w:pPr>
      <w:rPr>
        <w:rFonts w:ascii="Trebuchet MS" w:eastAsiaTheme="minorHAnsi"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3CD455B9"/>
    <w:multiLevelType w:val="hybridMultilevel"/>
    <w:tmpl w:val="A48C28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E0D49AE"/>
    <w:multiLevelType w:val="multilevel"/>
    <w:tmpl w:val="997A7CB4"/>
    <w:styleLink w:val="AMBRASSADETABELNUM"/>
    <w:lvl w:ilvl="0">
      <w:start w:val="1"/>
      <w:numFmt w:val="decimal"/>
      <w:pStyle w:val="tabellijstnummer1"/>
      <w:lvlText w:val="%1"/>
      <w:lvlJc w:val="left"/>
      <w:pPr>
        <w:ind w:left="255" w:hanging="255"/>
      </w:pPr>
      <w:rPr>
        <w:rFonts w:ascii="Trebuchet MS" w:hAnsi="Trebuchet MS" w:hint="default"/>
        <w:b/>
        <w:i w:val="0"/>
        <w:sz w:val="15"/>
      </w:rPr>
    </w:lvl>
    <w:lvl w:ilvl="1">
      <w:start w:val="1"/>
      <w:numFmt w:val="bullet"/>
      <w:pStyle w:val="tabellijstnummer2"/>
      <w:lvlText w:val="-"/>
      <w:lvlJc w:val="left"/>
      <w:pPr>
        <w:ind w:left="425" w:hanging="170"/>
      </w:pPr>
      <w:rPr>
        <w:rFonts w:ascii="Trebuchet MS" w:hAnsi="Trebuchet MS" w:hint="default"/>
        <w:b/>
        <w:i w:val="0"/>
        <w:color w:val="auto"/>
      </w:rPr>
    </w:lvl>
    <w:lvl w:ilvl="2">
      <w:start w:val="1"/>
      <w:numFmt w:val="bullet"/>
      <w:pStyle w:val="tabellijstnummer3"/>
      <w:lvlText w:val="−"/>
      <w:lvlJc w:val="left"/>
      <w:pPr>
        <w:ind w:left="624" w:hanging="199"/>
      </w:pPr>
      <w:rPr>
        <w:rFonts w:ascii="Trebuchet MS" w:hAnsi="Trebuchet MS" w:hint="default"/>
        <w:b w:val="0"/>
        <w:i w:val="0"/>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15:restartNumberingAfterBreak="0">
    <w:nsid w:val="41756423"/>
    <w:multiLevelType w:val="hybridMultilevel"/>
    <w:tmpl w:val="5942906A"/>
    <w:lvl w:ilvl="0" w:tplc="4BE61CA6">
      <w:numFmt w:val="bullet"/>
      <w:lvlText w:val="-"/>
      <w:lvlJc w:val="left"/>
      <w:pPr>
        <w:ind w:left="720" w:hanging="360"/>
      </w:pPr>
      <w:rPr>
        <w:rFonts w:ascii="Trebuchet MS" w:eastAsiaTheme="minorHAnsi"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2A9169A"/>
    <w:multiLevelType w:val="hybridMultilevel"/>
    <w:tmpl w:val="AD0401F4"/>
    <w:lvl w:ilvl="0" w:tplc="714A803C">
      <w:start w:val="1"/>
      <w:numFmt w:val="bullet"/>
      <w:pStyle w:val="lijstbulletskroon"/>
      <w:lvlText w:val=""/>
      <w:lvlPicBulletId w:val="1"/>
      <w:lvlJc w:val="left"/>
      <w:pPr>
        <w:ind w:left="720" w:hanging="360"/>
      </w:pPr>
      <w:rPr>
        <w:rFonts w:ascii="Symbol" w:hAnsi="Symbol" w:hint="default"/>
        <w:color w:val="auto"/>
      </w:rPr>
    </w:lvl>
    <w:lvl w:ilvl="1" w:tplc="F8A22260" w:tentative="1">
      <w:start w:val="1"/>
      <w:numFmt w:val="bullet"/>
      <w:lvlText w:val="o"/>
      <w:lvlJc w:val="left"/>
      <w:pPr>
        <w:ind w:left="1440" w:hanging="360"/>
      </w:pPr>
      <w:rPr>
        <w:rFonts w:ascii="Courier New" w:hAnsi="Courier New" w:cs="Courier New" w:hint="default"/>
      </w:rPr>
    </w:lvl>
    <w:lvl w:ilvl="2" w:tplc="3FAAD97E" w:tentative="1">
      <w:start w:val="1"/>
      <w:numFmt w:val="bullet"/>
      <w:lvlText w:val=""/>
      <w:lvlJc w:val="left"/>
      <w:pPr>
        <w:ind w:left="2160" w:hanging="360"/>
      </w:pPr>
      <w:rPr>
        <w:rFonts w:ascii="Wingdings" w:hAnsi="Wingdings" w:hint="default"/>
      </w:rPr>
    </w:lvl>
    <w:lvl w:ilvl="3" w:tplc="456491E8" w:tentative="1">
      <w:start w:val="1"/>
      <w:numFmt w:val="bullet"/>
      <w:lvlText w:val=""/>
      <w:lvlJc w:val="left"/>
      <w:pPr>
        <w:ind w:left="2880" w:hanging="360"/>
      </w:pPr>
      <w:rPr>
        <w:rFonts w:ascii="Symbol" w:hAnsi="Symbol" w:hint="default"/>
      </w:rPr>
    </w:lvl>
    <w:lvl w:ilvl="4" w:tplc="D32AAEFC" w:tentative="1">
      <w:start w:val="1"/>
      <w:numFmt w:val="bullet"/>
      <w:lvlText w:val="o"/>
      <w:lvlJc w:val="left"/>
      <w:pPr>
        <w:ind w:left="3600" w:hanging="360"/>
      </w:pPr>
      <w:rPr>
        <w:rFonts w:ascii="Courier New" w:hAnsi="Courier New" w:cs="Courier New" w:hint="default"/>
      </w:rPr>
    </w:lvl>
    <w:lvl w:ilvl="5" w:tplc="A14EBFDC" w:tentative="1">
      <w:start w:val="1"/>
      <w:numFmt w:val="bullet"/>
      <w:lvlText w:val=""/>
      <w:lvlJc w:val="left"/>
      <w:pPr>
        <w:ind w:left="4320" w:hanging="360"/>
      </w:pPr>
      <w:rPr>
        <w:rFonts w:ascii="Wingdings" w:hAnsi="Wingdings" w:hint="default"/>
      </w:rPr>
    </w:lvl>
    <w:lvl w:ilvl="6" w:tplc="D4708E8A" w:tentative="1">
      <w:start w:val="1"/>
      <w:numFmt w:val="bullet"/>
      <w:lvlText w:val=""/>
      <w:lvlJc w:val="left"/>
      <w:pPr>
        <w:ind w:left="5040" w:hanging="360"/>
      </w:pPr>
      <w:rPr>
        <w:rFonts w:ascii="Symbol" w:hAnsi="Symbol" w:hint="default"/>
      </w:rPr>
    </w:lvl>
    <w:lvl w:ilvl="7" w:tplc="B24696E8" w:tentative="1">
      <w:start w:val="1"/>
      <w:numFmt w:val="bullet"/>
      <w:lvlText w:val="o"/>
      <w:lvlJc w:val="left"/>
      <w:pPr>
        <w:ind w:left="5760" w:hanging="360"/>
      </w:pPr>
      <w:rPr>
        <w:rFonts w:ascii="Courier New" w:hAnsi="Courier New" w:cs="Courier New" w:hint="default"/>
      </w:rPr>
    </w:lvl>
    <w:lvl w:ilvl="8" w:tplc="E2741372" w:tentative="1">
      <w:start w:val="1"/>
      <w:numFmt w:val="bullet"/>
      <w:lvlText w:val=""/>
      <w:lvlJc w:val="left"/>
      <w:pPr>
        <w:ind w:left="6480" w:hanging="360"/>
      </w:pPr>
      <w:rPr>
        <w:rFonts w:ascii="Wingdings" w:hAnsi="Wingdings" w:hint="default"/>
      </w:rPr>
    </w:lvl>
  </w:abstractNum>
  <w:abstractNum w:abstractNumId="26" w15:restartNumberingAfterBreak="0">
    <w:nsid w:val="46322038"/>
    <w:multiLevelType w:val="hybridMultilevel"/>
    <w:tmpl w:val="8DB041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4BF52C6C"/>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E93A8B"/>
    <w:multiLevelType w:val="hybridMultilevel"/>
    <w:tmpl w:val="34FAD8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56C74A4B"/>
    <w:multiLevelType w:val="multilevel"/>
    <w:tmpl w:val="932C76EC"/>
    <w:numStyleLink w:val="AMBRASSADENUM"/>
  </w:abstractNum>
  <w:abstractNum w:abstractNumId="30" w15:restartNumberingAfterBreak="0">
    <w:nsid w:val="5A0F3750"/>
    <w:multiLevelType w:val="singleLevel"/>
    <w:tmpl w:val="ED9C33D6"/>
    <w:lvl w:ilvl="0">
      <w:start w:val="1"/>
      <w:numFmt w:val="bullet"/>
      <w:lvlText w:val=""/>
      <w:lvlPicBulletId w:val="0"/>
      <w:lvlJc w:val="left"/>
      <w:pPr>
        <w:ind w:left="360" w:hanging="360"/>
      </w:pPr>
      <w:rPr>
        <w:rFonts w:ascii="Symbol" w:hAnsi="Symbol" w:hint="default"/>
        <w:color w:val="auto"/>
      </w:rPr>
    </w:lvl>
  </w:abstractNum>
  <w:abstractNum w:abstractNumId="31" w15:restartNumberingAfterBreak="0">
    <w:nsid w:val="5BA93B16"/>
    <w:multiLevelType w:val="multilevel"/>
    <w:tmpl w:val="997A7CB4"/>
    <w:numStyleLink w:val="AMBRASSADETABELNUM"/>
  </w:abstractNum>
  <w:abstractNum w:abstractNumId="32" w15:restartNumberingAfterBreak="0">
    <w:nsid w:val="5D8627AA"/>
    <w:multiLevelType w:val="hybridMultilevel"/>
    <w:tmpl w:val="9FD07E4E"/>
    <w:lvl w:ilvl="0" w:tplc="A2D08608">
      <w:start w:val="1"/>
      <w:numFmt w:val="bullet"/>
      <w:pStyle w:val="lijstbulletskroonniv2"/>
      <w:lvlText w:val=""/>
      <w:lvlPicBulletId w:val="1"/>
      <w:lvlJc w:val="left"/>
      <w:pPr>
        <w:ind w:left="720" w:hanging="360"/>
      </w:pPr>
      <w:rPr>
        <w:rFonts w:ascii="Symbol" w:hAnsi="Symbol" w:hint="default"/>
        <w:color w:val="auto"/>
      </w:rPr>
    </w:lvl>
    <w:lvl w:ilvl="1" w:tplc="6CCAD8C0" w:tentative="1">
      <w:start w:val="1"/>
      <w:numFmt w:val="bullet"/>
      <w:lvlText w:val="o"/>
      <w:lvlJc w:val="left"/>
      <w:pPr>
        <w:ind w:left="1440" w:hanging="360"/>
      </w:pPr>
      <w:rPr>
        <w:rFonts w:ascii="Courier New" w:hAnsi="Courier New" w:cs="Courier New" w:hint="default"/>
      </w:rPr>
    </w:lvl>
    <w:lvl w:ilvl="2" w:tplc="EB969FEA" w:tentative="1">
      <w:start w:val="1"/>
      <w:numFmt w:val="bullet"/>
      <w:lvlText w:val=""/>
      <w:lvlJc w:val="left"/>
      <w:pPr>
        <w:ind w:left="2160" w:hanging="360"/>
      </w:pPr>
      <w:rPr>
        <w:rFonts w:ascii="Wingdings" w:hAnsi="Wingdings" w:hint="default"/>
      </w:rPr>
    </w:lvl>
    <w:lvl w:ilvl="3" w:tplc="3AFA1B28" w:tentative="1">
      <w:start w:val="1"/>
      <w:numFmt w:val="bullet"/>
      <w:lvlText w:val=""/>
      <w:lvlJc w:val="left"/>
      <w:pPr>
        <w:ind w:left="2880" w:hanging="360"/>
      </w:pPr>
      <w:rPr>
        <w:rFonts w:ascii="Symbol" w:hAnsi="Symbol" w:hint="default"/>
      </w:rPr>
    </w:lvl>
    <w:lvl w:ilvl="4" w:tplc="4B8824BC" w:tentative="1">
      <w:start w:val="1"/>
      <w:numFmt w:val="bullet"/>
      <w:lvlText w:val="o"/>
      <w:lvlJc w:val="left"/>
      <w:pPr>
        <w:ind w:left="3600" w:hanging="360"/>
      </w:pPr>
      <w:rPr>
        <w:rFonts w:ascii="Courier New" w:hAnsi="Courier New" w:cs="Courier New" w:hint="default"/>
      </w:rPr>
    </w:lvl>
    <w:lvl w:ilvl="5" w:tplc="B15454C4" w:tentative="1">
      <w:start w:val="1"/>
      <w:numFmt w:val="bullet"/>
      <w:lvlText w:val=""/>
      <w:lvlJc w:val="left"/>
      <w:pPr>
        <w:ind w:left="4320" w:hanging="360"/>
      </w:pPr>
      <w:rPr>
        <w:rFonts w:ascii="Wingdings" w:hAnsi="Wingdings" w:hint="default"/>
      </w:rPr>
    </w:lvl>
    <w:lvl w:ilvl="6" w:tplc="6DA83BCA" w:tentative="1">
      <w:start w:val="1"/>
      <w:numFmt w:val="bullet"/>
      <w:lvlText w:val=""/>
      <w:lvlJc w:val="left"/>
      <w:pPr>
        <w:ind w:left="5040" w:hanging="360"/>
      </w:pPr>
      <w:rPr>
        <w:rFonts w:ascii="Symbol" w:hAnsi="Symbol" w:hint="default"/>
      </w:rPr>
    </w:lvl>
    <w:lvl w:ilvl="7" w:tplc="060EC6A8" w:tentative="1">
      <w:start w:val="1"/>
      <w:numFmt w:val="bullet"/>
      <w:lvlText w:val="o"/>
      <w:lvlJc w:val="left"/>
      <w:pPr>
        <w:ind w:left="5760" w:hanging="360"/>
      </w:pPr>
      <w:rPr>
        <w:rFonts w:ascii="Courier New" w:hAnsi="Courier New" w:cs="Courier New" w:hint="default"/>
      </w:rPr>
    </w:lvl>
    <w:lvl w:ilvl="8" w:tplc="BE44BB46" w:tentative="1">
      <w:start w:val="1"/>
      <w:numFmt w:val="bullet"/>
      <w:lvlText w:val=""/>
      <w:lvlJc w:val="left"/>
      <w:pPr>
        <w:ind w:left="6480" w:hanging="360"/>
      </w:pPr>
      <w:rPr>
        <w:rFonts w:ascii="Wingdings" w:hAnsi="Wingdings" w:hint="default"/>
      </w:rPr>
    </w:lvl>
  </w:abstractNum>
  <w:abstractNum w:abstractNumId="33" w15:restartNumberingAfterBreak="0">
    <w:nsid w:val="5F3C48BD"/>
    <w:multiLevelType w:val="multilevel"/>
    <w:tmpl w:val="0813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184458B"/>
    <w:multiLevelType w:val="hybridMultilevel"/>
    <w:tmpl w:val="3F52BAF4"/>
    <w:lvl w:ilvl="0" w:tplc="0CDE093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32C6A16"/>
    <w:multiLevelType w:val="multilevel"/>
    <w:tmpl w:val="5C1E632A"/>
    <w:lvl w:ilvl="0">
      <w:start w:val="1"/>
      <w:numFmt w:val="decimal"/>
      <w:lvlText w:val="%1"/>
      <w:lvlJc w:val="left"/>
      <w:pPr>
        <w:ind w:left="369" w:hanging="369"/>
      </w:pPr>
      <w:rPr>
        <w:rFonts w:hint="default"/>
        <w:sz w:val="24"/>
      </w:rPr>
    </w:lvl>
    <w:lvl w:ilvl="1">
      <w:start w:val="1"/>
      <w:numFmt w:val="decimal"/>
      <w:lvlText w:val="%1.%2"/>
      <w:lvlJc w:val="left"/>
      <w:pPr>
        <w:ind w:left="510" w:hanging="510"/>
      </w:pPr>
      <w:rPr>
        <w:rFonts w:hint="default"/>
        <w:sz w:val="20"/>
      </w:rPr>
    </w:lvl>
    <w:lvl w:ilvl="2">
      <w:start w:val="1"/>
      <w:numFmt w:val="bullet"/>
      <w:lvlText w:val=""/>
      <w:lvlJc w:val="left"/>
      <w:pPr>
        <w:ind w:left="680" w:hanging="680"/>
      </w:pPr>
      <w:rPr>
        <w:rFonts w:ascii="Symbol" w:hAnsi="Symbol" w:hint="default"/>
        <w:sz w:val="18"/>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6" w15:restartNumberingAfterBreak="0">
    <w:nsid w:val="67A8540D"/>
    <w:multiLevelType w:val="hybridMultilevel"/>
    <w:tmpl w:val="E7927AFE"/>
    <w:lvl w:ilvl="0" w:tplc="A0D0D2E2">
      <w:numFmt w:val="bullet"/>
      <w:lvlText w:val="-"/>
      <w:lvlJc w:val="left"/>
      <w:pPr>
        <w:ind w:left="720" w:hanging="360"/>
      </w:pPr>
      <w:rPr>
        <w:rFonts w:ascii="Trebuchet MS" w:eastAsiaTheme="minorHAnsi" w:hAnsi="Trebuchet MS"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B9B5F5F"/>
    <w:multiLevelType w:val="hybridMultilevel"/>
    <w:tmpl w:val="0BA86A54"/>
    <w:lvl w:ilvl="0" w:tplc="96AA6042">
      <w:start w:val="1"/>
      <w:numFmt w:val="bullet"/>
      <w:pStyle w:val="lijstbulletsschild"/>
      <w:lvlText w:val=""/>
      <w:lvlPicBulletId w:val="2"/>
      <w:lvlJc w:val="left"/>
      <w:pPr>
        <w:ind w:left="720" w:hanging="360"/>
      </w:pPr>
      <w:rPr>
        <w:rFonts w:ascii="Symbol" w:hAnsi="Symbol" w:hint="default"/>
        <w:color w:val="auto"/>
      </w:rPr>
    </w:lvl>
    <w:lvl w:ilvl="1" w:tplc="36C0B4DE" w:tentative="1">
      <w:start w:val="1"/>
      <w:numFmt w:val="bullet"/>
      <w:lvlText w:val="o"/>
      <w:lvlJc w:val="left"/>
      <w:pPr>
        <w:ind w:left="1440" w:hanging="360"/>
      </w:pPr>
      <w:rPr>
        <w:rFonts w:ascii="Courier New" w:hAnsi="Courier New" w:cs="Courier New" w:hint="default"/>
      </w:rPr>
    </w:lvl>
    <w:lvl w:ilvl="2" w:tplc="2F56572A" w:tentative="1">
      <w:start w:val="1"/>
      <w:numFmt w:val="bullet"/>
      <w:lvlText w:val=""/>
      <w:lvlJc w:val="left"/>
      <w:pPr>
        <w:ind w:left="2160" w:hanging="360"/>
      </w:pPr>
      <w:rPr>
        <w:rFonts w:ascii="Wingdings" w:hAnsi="Wingdings" w:hint="default"/>
      </w:rPr>
    </w:lvl>
    <w:lvl w:ilvl="3" w:tplc="6016A7D2" w:tentative="1">
      <w:start w:val="1"/>
      <w:numFmt w:val="bullet"/>
      <w:lvlText w:val=""/>
      <w:lvlJc w:val="left"/>
      <w:pPr>
        <w:ind w:left="2880" w:hanging="360"/>
      </w:pPr>
      <w:rPr>
        <w:rFonts w:ascii="Symbol" w:hAnsi="Symbol" w:hint="default"/>
      </w:rPr>
    </w:lvl>
    <w:lvl w:ilvl="4" w:tplc="A7527F64" w:tentative="1">
      <w:start w:val="1"/>
      <w:numFmt w:val="bullet"/>
      <w:lvlText w:val="o"/>
      <w:lvlJc w:val="left"/>
      <w:pPr>
        <w:ind w:left="3600" w:hanging="360"/>
      </w:pPr>
      <w:rPr>
        <w:rFonts w:ascii="Courier New" w:hAnsi="Courier New" w:cs="Courier New" w:hint="default"/>
      </w:rPr>
    </w:lvl>
    <w:lvl w:ilvl="5" w:tplc="B7E69E36" w:tentative="1">
      <w:start w:val="1"/>
      <w:numFmt w:val="bullet"/>
      <w:lvlText w:val=""/>
      <w:lvlJc w:val="left"/>
      <w:pPr>
        <w:ind w:left="4320" w:hanging="360"/>
      </w:pPr>
      <w:rPr>
        <w:rFonts w:ascii="Wingdings" w:hAnsi="Wingdings" w:hint="default"/>
      </w:rPr>
    </w:lvl>
    <w:lvl w:ilvl="6" w:tplc="E5744B14" w:tentative="1">
      <w:start w:val="1"/>
      <w:numFmt w:val="bullet"/>
      <w:lvlText w:val=""/>
      <w:lvlJc w:val="left"/>
      <w:pPr>
        <w:ind w:left="5040" w:hanging="360"/>
      </w:pPr>
      <w:rPr>
        <w:rFonts w:ascii="Symbol" w:hAnsi="Symbol" w:hint="default"/>
      </w:rPr>
    </w:lvl>
    <w:lvl w:ilvl="7" w:tplc="B7F2309A" w:tentative="1">
      <w:start w:val="1"/>
      <w:numFmt w:val="bullet"/>
      <w:lvlText w:val="o"/>
      <w:lvlJc w:val="left"/>
      <w:pPr>
        <w:ind w:left="5760" w:hanging="360"/>
      </w:pPr>
      <w:rPr>
        <w:rFonts w:ascii="Courier New" w:hAnsi="Courier New" w:cs="Courier New" w:hint="default"/>
      </w:rPr>
    </w:lvl>
    <w:lvl w:ilvl="8" w:tplc="001481C8" w:tentative="1">
      <w:start w:val="1"/>
      <w:numFmt w:val="bullet"/>
      <w:lvlText w:val=""/>
      <w:lvlJc w:val="left"/>
      <w:pPr>
        <w:ind w:left="6480" w:hanging="360"/>
      </w:pPr>
      <w:rPr>
        <w:rFonts w:ascii="Wingdings" w:hAnsi="Wingdings" w:hint="default"/>
      </w:rPr>
    </w:lvl>
  </w:abstractNum>
  <w:abstractNum w:abstractNumId="38" w15:restartNumberingAfterBreak="0">
    <w:nsid w:val="77AD0568"/>
    <w:multiLevelType w:val="singleLevel"/>
    <w:tmpl w:val="BB3EE3C8"/>
    <w:lvl w:ilvl="0">
      <w:start w:val="1"/>
      <w:numFmt w:val="bullet"/>
      <w:pStyle w:val="kaderlijstopsomming"/>
      <w:lvlText w:val=""/>
      <w:lvlPicBulletId w:val="0"/>
      <w:lvlJc w:val="left"/>
      <w:pPr>
        <w:ind w:left="678" w:hanging="360"/>
      </w:pPr>
      <w:rPr>
        <w:rFonts w:ascii="Symbol" w:hAnsi="Symbol" w:hint="default"/>
        <w:color w:val="auto"/>
      </w:rPr>
    </w:lvl>
  </w:abstractNum>
  <w:abstractNum w:abstractNumId="39" w15:restartNumberingAfterBreak="0">
    <w:nsid w:val="783A140C"/>
    <w:multiLevelType w:val="hybridMultilevel"/>
    <w:tmpl w:val="2EBA1318"/>
    <w:lvl w:ilvl="0" w:tplc="47C241EA">
      <w:numFmt w:val="bullet"/>
      <w:lvlText w:val="-"/>
      <w:lvlJc w:val="left"/>
      <w:pPr>
        <w:ind w:left="720" w:hanging="360"/>
      </w:pPr>
      <w:rPr>
        <w:rFonts w:ascii="Trebuchet MS" w:eastAsiaTheme="minorHAnsi"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7B8B5C01"/>
    <w:multiLevelType w:val="multilevel"/>
    <w:tmpl w:val="D8967FE0"/>
    <w:numStyleLink w:val="AMBRASSADEKOPNUM"/>
  </w:abstractNum>
  <w:abstractNum w:abstractNumId="41" w15:restartNumberingAfterBreak="0">
    <w:nsid w:val="7EE31743"/>
    <w:multiLevelType w:val="hybridMultilevel"/>
    <w:tmpl w:val="BD1A3A58"/>
    <w:lvl w:ilvl="0" w:tplc="6D688932">
      <w:start w:val="5"/>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307129923">
    <w:abstractNumId w:val="5"/>
  </w:num>
  <w:num w:numId="2" w16cid:durableId="1313755270">
    <w:abstractNumId w:val="16"/>
  </w:num>
  <w:num w:numId="3" w16cid:durableId="953751951">
    <w:abstractNumId w:val="15"/>
  </w:num>
  <w:num w:numId="4" w16cid:durableId="944844490">
    <w:abstractNumId w:val="6"/>
  </w:num>
  <w:num w:numId="5" w16cid:durableId="961809113">
    <w:abstractNumId w:val="9"/>
  </w:num>
  <w:num w:numId="6" w16cid:durableId="1260260077">
    <w:abstractNumId w:val="38"/>
  </w:num>
  <w:num w:numId="7" w16cid:durableId="14962813">
    <w:abstractNumId w:val="4"/>
  </w:num>
  <w:num w:numId="8" w16cid:durableId="1706321024">
    <w:abstractNumId w:val="23"/>
  </w:num>
  <w:num w:numId="9" w16cid:durableId="1929969694">
    <w:abstractNumId w:val="10"/>
  </w:num>
  <w:num w:numId="10" w16cid:durableId="2126653148">
    <w:abstractNumId w:val="30"/>
  </w:num>
  <w:num w:numId="11" w16cid:durableId="48312494">
    <w:abstractNumId w:val="29"/>
  </w:num>
  <w:num w:numId="12" w16cid:durableId="626274539">
    <w:abstractNumId w:val="8"/>
  </w:num>
  <w:num w:numId="13" w16cid:durableId="1708027078">
    <w:abstractNumId w:val="31"/>
  </w:num>
  <w:num w:numId="14" w16cid:durableId="1608806171">
    <w:abstractNumId w:val="14"/>
  </w:num>
  <w:num w:numId="15" w16cid:durableId="2121340345">
    <w:abstractNumId w:val="1"/>
  </w:num>
  <w:num w:numId="16" w16cid:durableId="973097554">
    <w:abstractNumId w:val="2"/>
  </w:num>
  <w:num w:numId="17" w16cid:durableId="438184496">
    <w:abstractNumId w:val="40"/>
  </w:num>
  <w:num w:numId="18" w16cid:durableId="653216801">
    <w:abstractNumId w:val="12"/>
  </w:num>
  <w:num w:numId="19" w16cid:durableId="1544176767">
    <w:abstractNumId w:val="34"/>
  </w:num>
  <w:num w:numId="20" w16cid:durableId="810639914">
    <w:abstractNumId w:val="32"/>
  </w:num>
  <w:num w:numId="21" w16cid:durableId="1660115721">
    <w:abstractNumId w:val="25"/>
  </w:num>
  <w:num w:numId="22" w16cid:durableId="854466978">
    <w:abstractNumId w:val="37"/>
  </w:num>
  <w:num w:numId="23" w16cid:durableId="879437238">
    <w:abstractNumId w:val="17"/>
  </w:num>
  <w:num w:numId="24" w16cid:durableId="976496564">
    <w:abstractNumId w:val="19"/>
  </w:num>
  <w:num w:numId="25" w16cid:durableId="1079060342">
    <w:abstractNumId w:val="7"/>
  </w:num>
  <w:num w:numId="26" w16cid:durableId="1254164324">
    <w:abstractNumId w:val="27"/>
  </w:num>
  <w:num w:numId="27" w16cid:durableId="922447296">
    <w:abstractNumId w:val="20"/>
  </w:num>
  <w:num w:numId="28" w16cid:durableId="621155930">
    <w:abstractNumId w:val="18"/>
  </w:num>
  <w:num w:numId="29" w16cid:durableId="968776410">
    <w:abstractNumId w:val="35"/>
  </w:num>
  <w:num w:numId="30" w16cid:durableId="1519001290">
    <w:abstractNumId w:val="41"/>
  </w:num>
  <w:num w:numId="31" w16cid:durableId="758063508">
    <w:abstractNumId w:val="33"/>
  </w:num>
  <w:num w:numId="32" w16cid:durableId="1720015459">
    <w:abstractNumId w:val="0"/>
  </w:num>
  <w:num w:numId="33" w16cid:durableId="381713098">
    <w:abstractNumId w:val="21"/>
  </w:num>
  <w:num w:numId="34" w16cid:durableId="1083525424">
    <w:abstractNumId w:val="3"/>
  </w:num>
  <w:num w:numId="35" w16cid:durableId="1508715701">
    <w:abstractNumId w:val="36"/>
  </w:num>
  <w:num w:numId="36" w16cid:durableId="1513951202">
    <w:abstractNumId w:val="11"/>
  </w:num>
  <w:num w:numId="37" w16cid:durableId="366105314">
    <w:abstractNumId w:val="39"/>
  </w:num>
  <w:num w:numId="38" w16cid:durableId="808671545">
    <w:abstractNumId w:val="24"/>
  </w:num>
  <w:num w:numId="39" w16cid:durableId="166602408">
    <w:abstractNumId w:val="26"/>
  </w:num>
  <w:num w:numId="40" w16cid:durableId="2010669957">
    <w:abstractNumId w:val="13"/>
  </w:num>
  <w:num w:numId="41" w16cid:durableId="1730415281">
    <w:abstractNumId w:val="28"/>
  </w:num>
  <w:num w:numId="42" w16cid:durableId="20271410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stylePaneSortMethod w:val="00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F80"/>
    <w:rsid w:val="000012F1"/>
    <w:rsid w:val="00002604"/>
    <w:rsid w:val="000055F9"/>
    <w:rsid w:val="00005E4E"/>
    <w:rsid w:val="000212C7"/>
    <w:rsid w:val="0003023E"/>
    <w:rsid w:val="00060D21"/>
    <w:rsid w:val="000645F7"/>
    <w:rsid w:val="00071436"/>
    <w:rsid w:val="000A0051"/>
    <w:rsid w:val="000A0BB0"/>
    <w:rsid w:val="000A37BD"/>
    <w:rsid w:val="000A487B"/>
    <w:rsid w:val="000B0D95"/>
    <w:rsid w:val="000E7405"/>
    <w:rsid w:val="000F54DC"/>
    <w:rsid w:val="001043F8"/>
    <w:rsid w:val="00106D70"/>
    <w:rsid w:val="001125B4"/>
    <w:rsid w:val="00112977"/>
    <w:rsid w:val="001152E8"/>
    <w:rsid w:val="00117326"/>
    <w:rsid w:val="0012547C"/>
    <w:rsid w:val="00133362"/>
    <w:rsid w:val="0015054C"/>
    <w:rsid w:val="0015160A"/>
    <w:rsid w:val="00152E59"/>
    <w:rsid w:val="00162854"/>
    <w:rsid w:val="00162A94"/>
    <w:rsid w:val="00166500"/>
    <w:rsid w:val="0017129D"/>
    <w:rsid w:val="0017587B"/>
    <w:rsid w:val="0018047A"/>
    <w:rsid w:val="001A783C"/>
    <w:rsid w:val="001C589D"/>
    <w:rsid w:val="001D64A9"/>
    <w:rsid w:val="001D6AB1"/>
    <w:rsid w:val="001E47F8"/>
    <w:rsid w:val="001E50FC"/>
    <w:rsid w:val="00202A2F"/>
    <w:rsid w:val="00247C3D"/>
    <w:rsid w:val="002530F2"/>
    <w:rsid w:val="00262FC7"/>
    <w:rsid w:val="0026467C"/>
    <w:rsid w:val="00283EFC"/>
    <w:rsid w:val="0029030D"/>
    <w:rsid w:val="00290E09"/>
    <w:rsid w:val="003016F8"/>
    <w:rsid w:val="00311627"/>
    <w:rsid w:val="003201DE"/>
    <w:rsid w:val="003273B4"/>
    <w:rsid w:val="003324FA"/>
    <w:rsid w:val="00336F7E"/>
    <w:rsid w:val="00337A4A"/>
    <w:rsid w:val="003670BA"/>
    <w:rsid w:val="003B2F88"/>
    <w:rsid w:val="003B3E4B"/>
    <w:rsid w:val="003C141A"/>
    <w:rsid w:val="003C760D"/>
    <w:rsid w:val="003D0462"/>
    <w:rsid w:val="003F320F"/>
    <w:rsid w:val="00400926"/>
    <w:rsid w:val="00412891"/>
    <w:rsid w:val="00435157"/>
    <w:rsid w:val="00460540"/>
    <w:rsid w:val="00482337"/>
    <w:rsid w:val="00483005"/>
    <w:rsid w:val="00490D22"/>
    <w:rsid w:val="00491B9C"/>
    <w:rsid w:val="004A33A0"/>
    <w:rsid w:val="004A57A0"/>
    <w:rsid w:val="004C2114"/>
    <w:rsid w:val="004D30C0"/>
    <w:rsid w:val="004E1A10"/>
    <w:rsid w:val="004F0C70"/>
    <w:rsid w:val="00501460"/>
    <w:rsid w:val="005062ED"/>
    <w:rsid w:val="005223B4"/>
    <w:rsid w:val="00531536"/>
    <w:rsid w:val="00537CFC"/>
    <w:rsid w:val="005417BA"/>
    <w:rsid w:val="0054649E"/>
    <w:rsid w:val="005503A1"/>
    <w:rsid w:val="00560BD6"/>
    <w:rsid w:val="00572FAB"/>
    <w:rsid w:val="00576287"/>
    <w:rsid w:val="00594DFD"/>
    <w:rsid w:val="00595F8A"/>
    <w:rsid w:val="005A48EA"/>
    <w:rsid w:val="005B3EE9"/>
    <w:rsid w:val="005C5534"/>
    <w:rsid w:val="005D2712"/>
    <w:rsid w:val="005D7667"/>
    <w:rsid w:val="005E75B7"/>
    <w:rsid w:val="006005FA"/>
    <w:rsid w:val="0061004D"/>
    <w:rsid w:val="00623FFD"/>
    <w:rsid w:val="006243A9"/>
    <w:rsid w:val="00634162"/>
    <w:rsid w:val="00645E05"/>
    <w:rsid w:val="0066710A"/>
    <w:rsid w:val="00685172"/>
    <w:rsid w:val="006A4542"/>
    <w:rsid w:val="006B5956"/>
    <w:rsid w:val="006C231D"/>
    <w:rsid w:val="006D60CF"/>
    <w:rsid w:val="006D7A54"/>
    <w:rsid w:val="006E1932"/>
    <w:rsid w:val="006F1EAB"/>
    <w:rsid w:val="007038D0"/>
    <w:rsid w:val="007052CA"/>
    <w:rsid w:val="0070557C"/>
    <w:rsid w:val="00705C7D"/>
    <w:rsid w:val="00715334"/>
    <w:rsid w:val="00736435"/>
    <w:rsid w:val="00742E96"/>
    <w:rsid w:val="00744D67"/>
    <w:rsid w:val="007474D4"/>
    <w:rsid w:val="0075483C"/>
    <w:rsid w:val="00757F65"/>
    <w:rsid w:val="00764715"/>
    <w:rsid w:val="00773771"/>
    <w:rsid w:val="007A4F4A"/>
    <w:rsid w:val="007B01BB"/>
    <w:rsid w:val="007B2DE2"/>
    <w:rsid w:val="007B42C3"/>
    <w:rsid w:val="007B6819"/>
    <w:rsid w:val="007C0EB2"/>
    <w:rsid w:val="007C63FC"/>
    <w:rsid w:val="007D0152"/>
    <w:rsid w:val="007D6BA2"/>
    <w:rsid w:val="007D7EED"/>
    <w:rsid w:val="00806687"/>
    <w:rsid w:val="008275DA"/>
    <w:rsid w:val="00830AAD"/>
    <w:rsid w:val="00837466"/>
    <w:rsid w:val="0085481C"/>
    <w:rsid w:val="00861DDE"/>
    <w:rsid w:val="00871935"/>
    <w:rsid w:val="0088714A"/>
    <w:rsid w:val="0089703C"/>
    <w:rsid w:val="008B209C"/>
    <w:rsid w:val="008C6ED0"/>
    <w:rsid w:val="008D6807"/>
    <w:rsid w:val="008E013C"/>
    <w:rsid w:val="008E7A79"/>
    <w:rsid w:val="008F1F13"/>
    <w:rsid w:val="008F3994"/>
    <w:rsid w:val="0090799E"/>
    <w:rsid w:val="0091323F"/>
    <w:rsid w:val="0093266F"/>
    <w:rsid w:val="009456B3"/>
    <w:rsid w:val="00965112"/>
    <w:rsid w:val="00983444"/>
    <w:rsid w:val="009976E9"/>
    <w:rsid w:val="009B2F58"/>
    <w:rsid w:val="009B6DB0"/>
    <w:rsid w:val="009D4D4A"/>
    <w:rsid w:val="009D7C25"/>
    <w:rsid w:val="00A11682"/>
    <w:rsid w:val="00A2690F"/>
    <w:rsid w:val="00A33775"/>
    <w:rsid w:val="00A357DC"/>
    <w:rsid w:val="00A42883"/>
    <w:rsid w:val="00A45314"/>
    <w:rsid w:val="00A657C7"/>
    <w:rsid w:val="00A77EC2"/>
    <w:rsid w:val="00AA0AB7"/>
    <w:rsid w:val="00AA23EF"/>
    <w:rsid w:val="00AB37BF"/>
    <w:rsid w:val="00AC3B37"/>
    <w:rsid w:val="00AC4941"/>
    <w:rsid w:val="00AC7103"/>
    <w:rsid w:val="00AD4C26"/>
    <w:rsid w:val="00AD68DA"/>
    <w:rsid w:val="00B04707"/>
    <w:rsid w:val="00B25F02"/>
    <w:rsid w:val="00B30E49"/>
    <w:rsid w:val="00B47CBA"/>
    <w:rsid w:val="00B57F01"/>
    <w:rsid w:val="00B60A2C"/>
    <w:rsid w:val="00B70513"/>
    <w:rsid w:val="00B905BF"/>
    <w:rsid w:val="00B91F10"/>
    <w:rsid w:val="00BC755C"/>
    <w:rsid w:val="00BD6E5F"/>
    <w:rsid w:val="00C13769"/>
    <w:rsid w:val="00C266F0"/>
    <w:rsid w:val="00C40E8F"/>
    <w:rsid w:val="00C423D7"/>
    <w:rsid w:val="00C4619A"/>
    <w:rsid w:val="00C744C5"/>
    <w:rsid w:val="00C81C32"/>
    <w:rsid w:val="00C84494"/>
    <w:rsid w:val="00CC3EF5"/>
    <w:rsid w:val="00CF5704"/>
    <w:rsid w:val="00D02523"/>
    <w:rsid w:val="00D03305"/>
    <w:rsid w:val="00D13BB7"/>
    <w:rsid w:val="00D27D5A"/>
    <w:rsid w:val="00D30574"/>
    <w:rsid w:val="00D30659"/>
    <w:rsid w:val="00D44E65"/>
    <w:rsid w:val="00D60AF7"/>
    <w:rsid w:val="00D932A9"/>
    <w:rsid w:val="00D9486F"/>
    <w:rsid w:val="00D94CF5"/>
    <w:rsid w:val="00DB02E9"/>
    <w:rsid w:val="00DB2548"/>
    <w:rsid w:val="00DB583D"/>
    <w:rsid w:val="00DC131D"/>
    <w:rsid w:val="00DD0CE4"/>
    <w:rsid w:val="00DE437A"/>
    <w:rsid w:val="00DE4585"/>
    <w:rsid w:val="00DE4672"/>
    <w:rsid w:val="00DE4EB4"/>
    <w:rsid w:val="00DF62FC"/>
    <w:rsid w:val="00E10395"/>
    <w:rsid w:val="00E12926"/>
    <w:rsid w:val="00E17B39"/>
    <w:rsid w:val="00E56808"/>
    <w:rsid w:val="00E62C5F"/>
    <w:rsid w:val="00E94BDF"/>
    <w:rsid w:val="00E9523C"/>
    <w:rsid w:val="00E95A33"/>
    <w:rsid w:val="00E97580"/>
    <w:rsid w:val="00EA5EAE"/>
    <w:rsid w:val="00EA7E39"/>
    <w:rsid w:val="00EC01AB"/>
    <w:rsid w:val="00ED132E"/>
    <w:rsid w:val="00EF5259"/>
    <w:rsid w:val="00F01649"/>
    <w:rsid w:val="00F04128"/>
    <w:rsid w:val="00F23121"/>
    <w:rsid w:val="00F44F80"/>
    <w:rsid w:val="00F60B28"/>
    <w:rsid w:val="00F73103"/>
    <w:rsid w:val="00FA22D2"/>
    <w:rsid w:val="00FA60B7"/>
    <w:rsid w:val="00FA64C9"/>
    <w:rsid w:val="00FB15A8"/>
    <w:rsid w:val="00FD033E"/>
    <w:rsid w:val="00FD38E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FEC10"/>
  <w15:docId w15:val="{6EF571E0-E170-4AFC-9B72-B422DFCAF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7" w:unhideWhenUsed="1" w:qFormat="1"/>
    <w:lsdException w:name="heading 5" w:semiHidden="1" w:uiPriority="17" w:unhideWhenUsed="1" w:qFormat="1"/>
    <w:lsdException w:name="heading 6" w:semiHidden="1" w:uiPriority="17" w:unhideWhenUsed="1" w:qFormat="1"/>
    <w:lsdException w:name="heading 7" w:semiHidden="1" w:uiPriority="17" w:unhideWhenUsed="1" w:qFormat="1"/>
    <w:lsdException w:name="heading 8" w:semiHidden="1" w:uiPriority="17" w:unhideWhenUsed="1" w:qFormat="1"/>
    <w:lsdException w:name="heading 9" w:semiHidden="1" w:uiPriority="1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4" w:unhideWhenUsed="1"/>
    <w:lsdException w:name="FollowedHyperlink" w:uiPriority="14"/>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_standaard"/>
    <w:qFormat/>
    <w:rsid w:val="00757F65"/>
    <w:pPr>
      <w:spacing w:before="170" w:line="278" w:lineRule="auto"/>
    </w:pPr>
    <w:rPr>
      <w:rFonts w:ascii="Trebuchet MS" w:hAnsi="Trebuchet MS"/>
      <w:sz w:val="18"/>
      <w:szCs w:val="18"/>
    </w:rPr>
  </w:style>
  <w:style w:type="paragraph" w:styleId="Kop1">
    <w:name w:val="heading 1"/>
    <w:aliases w:val="_Kop 1"/>
    <w:basedOn w:val="Standaard"/>
    <w:next w:val="Standaard"/>
    <w:link w:val="Kop1Char"/>
    <w:uiPriority w:val="2"/>
    <w:qFormat/>
    <w:rsid w:val="00757F65"/>
    <w:pPr>
      <w:keepNext/>
      <w:keepLines/>
      <w:numPr>
        <w:numId w:val="18"/>
      </w:numPr>
      <w:spacing w:before="454" w:after="113"/>
      <w:outlineLvl w:val="0"/>
    </w:pPr>
    <w:rPr>
      <w:rFonts w:ascii="Gilroy ExtraBold" w:eastAsiaTheme="majorEastAsia" w:hAnsi="Gilroy ExtraBold" w:cstheme="majorBidi"/>
      <w:b/>
      <w:bCs/>
      <w:color w:val="000000" w:themeColor="text1"/>
      <w:sz w:val="26"/>
      <w:szCs w:val="20"/>
    </w:rPr>
  </w:style>
  <w:style w:type="paragraph" w:styleId="Kop2">
    <w:name w:val="heading 2"/>
    <w:aliases w:val="_Kop 2"/>
    <w:basedOn w:val="Kop1"/>
    <w:next w:val="Standaard"/>
    <w:link w:val="Kop2Char"/>
    <w:uiPriority w:val="2"/>
    <w:qFormat/>
    <w:rsid w:val="00A357DC"/>
    <w:pPr>
      <w:numPr>
        <w:ilvl w:val="1"/>
      </w:numPr>
      <w:spacing w:before="230"/>
      <w:outlineLvl w:val="1"/>
    </w:pPr>
    <w:rPr>
      <w:sz w:val="22"/>
    </w:rPr>
  </w:style>
  <w:style w:type="paragraph" w:styleId="Kop3">
    <w:name w:val="heading 3"/>
    <w:aliases w:val="_Kop 3"/>
    <w:basedOn w:val="Kop1"/>
    <w:next w:val="Standaard"/>
    <w:link w:val="Kop3Char"/>
    <w:uiPriority w:val="2"/>
    <w:qFormat/>
    <w:rsid w:val="00A357DC"/>
    <w:pPr>
      <w:numPr>
        <w:ilvl w:val="2"/>
      </w:numPr>
      <w:spacing w:before="170" w:after="57"/>
      <w:outlineLvl w:val="2"/>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D4C26"/>
    <w:rPr>
      <w:rFonts w:ascii="Tahoma" w:hAnsi="Tahoma" w:cs="Tahoma"/>
      <w:sz w:val="16"/>
      <w:szCs w:val="16"/>
    </w:rPr>
  </w:style>
  <w:style w:type="character" w:customStyle="1" w:styleId="BallontekstChar">
    <w:name w:val="Ballontekst Char"/>
    <w:basedOn w:val="Standaardalinea-lettertype"/>
    <w:link w:val="Ballontekst"/>
    <w:uiPriority w:val="99"/>
    <w:semiHidden/>
    <w:rsid w:val="00AD4C26"/>
    <w:rPr>
      <w:rFonts w:ascii="Tahoma" w:hAnsi="Tahoma" w:cs="Tahoma"/>
      <w:sz w:val="16"/>
      <w:szCs w:val="16"/>
    </w:rPr>
  </w:style>
  <w:style w:type="paragraph" w:customStyle="1" w:styleId="lijstbulletsdriehoek">
    <w:name w:val="_lijst bullets driehoek"/>
    <w:basedOn w:val="Standaard"/>
    <w:uiPriority w:val="1"/>
    <w:qFormat/>
    <w:rsid w:val="00757F65"/>
    <w:pPr>
      <w:spacing w:before="57"/>
      <w:ind w:left="360" w:hanging="360"/>
    </w:pPr>
  </w:style>
  <w:style w:type="paragraph" w:customStyle="1" w:styleId="lijstbulletskroonniv2">
    <w:name w:val="_lijst bullets kroon niv 2"/>
    <w:basedOn w:val="lijstbulletsdriehoek"/>
    <w:uiPriority w:val="1"/>
    <w:qFormat/>
    <w:rsid w:val="00764715"/>
    <w:pPr>
      <w:numPr>
        <w:numId w:val="20"/>
      </w:numPr>
    </w:pPr>
  </w:style>
  <w:style w:type="paragraph" w:customStyle="1" w:styleId="lijstopsomming3">
    <w:name w:val="_lijst opsomming 3"/>
    <w:basedOn w:val="lijstbulletsdriehoek"/>
    <w:uiPriority w:val="1"/>
    <w:qFormat/>
    <w:rsid w:val="00764715"/>
    <w:pPr>
      <w:numPr>
        <w:ilvl w:val="2"/>
      </w:numPr>
      <w:ind w:left="360" w:hanging="360"/>
    </w:pPr>
  </w:style>
  <w:style w:type="paragraph" w:customStyle="1" w:styleId="lijstnummer1">
    <w:name w:val="_lijst nummer 1"/>
    <w:basedOn w:val="Standaard"/>
    <w:uiPriority w:val="1"/>
    <w:qFormat/>
    <w:rsid w:val="00764715"/>
    <w:pPr>
      <w:numPr>
        <w:numId w:val="11"/>
      </w:numPr>
      <w:spacing w:before="57"/>
    </w:pPr>
  </w:style>
  <w:style w:type="paragraph" w:customStyle="1" w:styleId="lijstnummer2">
    <w:name w:val="_lijst nummer 2"/>
    <w:basedOn w:val="lijstnummer1"/>
    <w:uiPriority w:val="1"/>
    <w:qFormat/>
    <w:rsid w:val="00764715"/>
    <w:pPr>
      <w:numPr>
        <w:ilvl w:val="1"/>
      </w:numPr>
    </w:pPr>
  </w:style>
  <w:style w:type="paragraph" w:customStyle="1" w:styleId="lijstnummer3">
    <w:name w:val="_lijst nummer 3"/>
    <w:basedOn w:val="lijstnummer1"/>
    <w:uiPriority w:val="1"/>
    <w:qFormat/>
    <w:rsid w:val="00764715"/>
    <w:pPr>
      <w:numPr>
        <w:ilvl w:val="2"/>
      </w:numPr>
    </w:pPr>
  </w:style>
  <w:style w:type="numbering" w:customStyle="1" w:styleId="AMBRASSADENUM">
    <w:name w:val="_AMBRASSADE_NUM"/>
    <w:uiPriority w:val="99"/>
    <w:rsid w:val="00F73103"/>
    <w:pPr>
      <w:numPr>
        <w:numId w:val="1"/>
      </w:numPr>
    </w:pPr>
  </w:style>
  <w:style w:type="numbering" w:customStyle="1" w:styleId="AMBRASSADEBULLET">
    <w:name w:val="_AMBRASSADE_BULLET"/>
    <w:uiPriority w:val="99"/>
    <w:rsid w:val="008E7A79"/>
    <w:pPr>
      <w:numPr>
        <w:numId w:val="2"/>
      </w:numPr>
    </w:pPr>
  </w:style>
  <w:style w:type="character" w:customStyle="1" w:styleId="Kop1Char">
    <w:name w:val="Kop 1 Char"/>
    <w:aliases w:val="_Kop 1 Char"/>
    <w:basedOn w:val="Standaardalinea-lettertype"/>
    <w:link w:val="Kop1"/>
    <w:uiPriority w:val="2"/>
    <w:rsid w:val="00757F65"/>
    <w:rPr>
      <w:rFonts w:ascii="Gilroy ExtraBold" w:eastAsiaTheme="majorEastAsia" w:hAnsi="Gilroy ExtraBold" w:cstheme="majorBidi"/>
      <w:b/>
      <w:bCs/>
      <w:color w:val="000000" w:themeColor="text1"/>
      <w:sz w:val="26"/>
    </w:rPr>
  </w:style>
  <w:style w:type="character" w:customStyle="1" w:styleId="Kop3Char">
    <w:name w:val="Kop 3 Char"/>
    <w:aliases w:val="_Kop 3 Char"/>
    <w:basedOn w:val="Standaardalinea-lettertype"/>
    <w:link w:val="Kop3"/>
    <w:uiPriority w:val="2"/>
    <w:rsid w:val="00A357DC"/>
    <w:rPr>
      <w:rFonts w:ascii="Trebuchet MS" w:eastAsiaTheme="majorEastAsia" w:hAnsi="Trebuchet MS" w:cstheme="majorBidi"/>
      <w:b/>
      <w:bCs/>
      <w:color w:val="000000" w:themeColor="text1"/>
    </w:rPr>
  </w:style>
  <w:style w:type="character" w:customStyle="1" w:styleId="Kop2Char">
    <w:name w:val="Kop 2 Char"/>
    <w:aliases w:val="_Kop 2 Char"/>
    <w:basedOn w:val="Standaardalinea-lettertype"/>
    <w:link w:val="Kop2"/>
    <w:uiPriority w:val="2"/>
    <w:rsid w:val="00A357DC"/>
    <w:rPr>
      <w:rFonts w:ascii="Trebuchet MS" w:eastAsiaTheme="majorEastAsia" w:hAnsi="Trebuchet MS" w:cstheme="majorBidi"/>
      <w:b/>
      <w:bCs/>
      <w:color w:val="000000" w:themeColor="text1"/>
      <w:sz w:val="22"/>
    </w:rPr>
  </w:style>
  <w:style w:type="paragraph" w:customStyle="1" w:styleId="kadertekst">
    <w:name w:val="_kader_tekst"/>
    <w:basedOn w:val="Standaard"/>
    <w:uiPriority w:val="4"/>
    <w:qFormat/>
    <w:rsid w:val="00A45314"/>
    <w:pPr>
      <w:pBdr>
        <w:top w:val="dotted" w:sz="6" w:space="14" w:color="auto"/>
        <w:left w:val="dotted" w:sz="6" w:space="14" w:color="auto"/>
        <w:bottom w:val="dotted" w:sz="6" w:space="14" w:color="auto"/>
        <w:right w:val="dotted" w:sz="6" w:space="14" w:color="auto"/>
      </w:pBdr>
      <w:spacing w:after="60"/>
      <w:ind w:left="318" w:right="318"/>
    </w:pPr>
  </w:style>
  <w:style w:type="paragraph" w:customStyle="1" w:styleId="standaardzonderwit">
    <w:name w:val="_standaard zonder wit"/>
    <w:basedOn w:val="Standaard"/>
    <w:qFormat/>
    <w:rsid w:val="00764715"/>
    <w:pPr>
      <w:spacing w:before="0"/>
    </w:pPr>
  </w:style>
  <w:style w:type="paragraph" w:customStyle="1" w:styleId="kadertitel">
    <w:name w:val="_kader_titel"/>
    <w:basedOn w:val="Standaard"/>
    <w:uiPriority w:val="3"/>
    <w:qFormat/>
    <w:rsid w:val="00A45314"/>
    <w:pPr>
      <w:pBdr>
        <w:top w:val="dotted" w:sz="6" w:space="14" w:color="auto"/>
        <w:left w:val="dotted" w:sz="6" w:space="14" w:color="auto"/>
        <w:bottom w:val="dotted" w:sz="6" w:space="14" w:color="auto"/>
        <w:right w:val="dotted" w:sz="6" w:space="14" w:color="auto"/>
      </w:pBdr>
      <w:spacing w:after="60"/>
      <w:ind w:left="318" w:right="318"/>
    </w:pPr>
    <w:rPr>
      <w:b/>
      <w:sz w:val="22"/>
      <w:szCs w:val="22"/>
    </w:rPr>
  </w:style>
  <w:style w:type="paragraph" w:customStyle="1" w:styleId="kaderlijstnummer">
    <w:name w:val="_kader_lijst nummer"/>
    <w:basedOn w:val="Standaard"/>
    <w:uiPriority w:val="5"/>
    <w:qFormat/>
    <w:rsid w:val="00A45314"/>
    <w:pPr>
      <w:numPr>
        <w:numId w:val="4"/>
      </w:numPr>
      <w:pBdr>
        <w:top w:val="dotted" w:sz="6" w:space="14" w:color="auto"/>
        <w:left w:val="dotted" w:sz="6" w:space="14" w:color="auto"/>
        <w:bottom w:val="dotted" w:sz="6" w:space="14" w:color="auto"/>
        <w:right w:val="dotted" w:sz="6" w:space="14" w:color="auto"/>
      </w:pBdr>
      <w:spacing w:after="60"/>
      <w:ind w:left="573" w:right="318"/>
    </w:pPr>
  </w:style>
  <w:style w:type="paragraph" w:customStyle="1" w:styleId="kaderlijstopsomming">
    <w:name w:val="_kader_lijst opsomming"/>
    <w:basedOn w:val="Standaard"/>
    <w:uiPriority w:val="5"/>
    <w:qFormat/>
    <w:rsid w:val="00D30574"/>
    <w:pPr>
      <w:numPr>
        <w:numId w:val="6"/>
      </w:numPr>
      <w:pBdr>
        <w:top w:val="dotted" w:sz="6" w:space="14" w:color="auto"/>
        <w:left w:val="dotted" w:sz="6" w:space="14" w:color="auto"/>
        <w:bottom w:val="dotted" w:sz="6" w:space="14" w:color="auto"/>
        <w:right w:val="dotted" w:sz="6" w:space="14" w:color="auto"/>
      </w:pBdr>
      <w:spacing w:after="60"/>
      <w:ind w:right="318"/>
    </w:pPr>
  </w:style>
  <w:style w:type="numbering" w:customStyle="1" w:styleId="AMBRASSADEKADERNUM">
    <w:name w:val="_AMBRASSADE_KADER_NUM"/>
    <w:uiPriority w:val="99"/>
    <w:rsid w:val="00AA0AB7"/>
    <w:pPr>
      <w:numPr>
        <w:numId w:val="3"/>
      </w:numPr>
    </w:pPr>
  </w:style>
  <w:style w:type="numbering" w:customStyle="1" w:styleId="AMBRASSADEKADERBULLET">
    <w:name w:val="_AMBRASSADE_KADER_BULLET"/>
    <w:uiPriority w:val="99"/>
    <w:rsid w:val="00AA0AB7"/>
    <w:pPr>
      <w:numPr>
        <w:numId w:val="5"/>
      </w:numPr>
    </w:pPr>
  </w:style>
  <w:style w:type="table" w:styleId="Tabelraster">
    <w:name w:val="Table Grid"/>
    <w:basedOn w:val="Standaardtabel"/>
    <w:uiPriority w:val="59"/>
    <w:rsid w:val="003016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brassade">
    <w:name w:val="_Tabel_Ambrassade"/>
    <w:basedOn w:val="Standaardtabel"/>
    <w:uiPriority w:val="99"/>
    <w:rsid w:val="0089703C"/>
    <w:pPr>
      <w:spacing w:before="57" w:line="278" w:lineRule="auto"/>
    </w:pPr>
    <w:rPr>
      <w:rFonts w:ascii="Trebuchet MS" w:hAnsi="Trebuchet MS"/>
      <w:sz w:val="18"/>
    </w:rPr>
    <w:tblPr>
      <w:tblInd w:w="164"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CellMar>
        <w:top w:w="62" w:type="dxa"/>
        <w:left w:w="136" w:type="dxa"/>
        <w:bottom w:w="79" w:type="dxa"/>
        <w:right w:w="136" w:type="dxa"/>
      </w:tblCellMar>
    </w:tblPr>
    <w:tblStylePr w:type="firstRow">
      <w:rPr>
        <w:b/>
      </w:rPr>
    </w:tblStylePr>
    <w:tblStylePr w:type="lastRow">
      <w:rPr>
        <w:b/>
      </w:rPr>
    </w:tblStylePr>
    <w:tblStylePr w:type="firstCol">
      <w:rPr>
        <w:b/>
      </w:rPr>
    </w:tblStylePr>
    <w:tblStylePr w:type="lastCol">
      <w:rPr>
        <w:b/>
      </w:rPr>
    </w:tblStylePr>
  </w:style>
  <w:style w:type="paragraph" w:customStyle="1" w:styleId="tabeltekst">
    <w:name w:val="_tabel_tekst"/>
    <w:basedOn w:val="Standaard"/>
    <w:link w:val="tabeltekstChar"/>
    <w:uiPriority w:val="7"/>
    <w:qFormat/>
    <w:rsid w:val="00764715"/>
    <w:pPr>
      <w:spacing w:before="57"/>
    </w:pPr>
  </w:style>
  <w:style w:type="numbering" w:customStyle="1" w:styleId="AMBRASSADETABELTITEL">
    <w:name w:val="_AMBRASSADE_TABEL_TITEL"/>
    <w:uiPriority w:val="99"/>
    <w:rsid w:val="008F3994"/>
    <w:pPr>
      <w:numPr>
        <w:numId w:val="7"/>
      </w:numPr>
    </w:pPr>
  </w:style>
  <w:style w:type="character" w:customStyle="1" w:styleId="tabeltekstChar">
    <w:name w:val="_tabel_tekst Char"/>
    <w:basedOn w:val="Standaardalinea-lettertype"/>
    <w:link w:val="tabeltekst"/>
    <w:uiPriority w:val="7"/>
    <w:rsid w:val="00594DFD"/>
    <w:rPr>
      <w:rFonts w:ascii="Trebuchet MS" w:hAnsi="Trebuchet MS"/>
      <w:sz w:val="18"/>
      <w:szCs w:val="18"/>
    </w:rPr>
  </w:style>
  <w:style w:type="paragraph" w:customStyle="1" w:styleId="tabeltitel">
    <w:name w:val="_tabel_titel"/>
    <w:basedOn w:val="Standaard"/>
    <w:uiPriority w:val="6"/>
    <w:qFormat/>
    <w:rsid w:val="00764715"/>
    <w:pPr>
      <w:numPr>
        <w:numId w:val="15"/>
      </w:numPr>
      <w:spacing w:after="60"/>
    </w:pPr>
    <w:rPr>
      <w:b/>
    </w:rPr>
  </w:style>
  <w:style w:type="paragraph" w:customStyle="1" w:styleId="tabellijstnummer1">
    <w:name w:val="_tabel_lijst nummer 1"/>
    <w:basedOn w:val="tabeltekst"/>
    <w:uiPriority w:val="8"/>
    <w:qFormat/>
    <w:rsid w:val="00764715"/>
    <w:pPr>
      <w:numPr>
        <w:numId w:val="13"/>
      </w:numPr>
    </w:pPr>
  </w:style>
  <w:style w:type="numbering" w:customStyle="1" w:styleId="AMBRASSADETABELNUM">
    <w:name w:val="_AMBRASSADE_TABEL_NUM"/>
    <w:uiPriority w:val="99"/>
    <w:rsid w:val="00EA5EAE"/>
    <w:pPr>
      <w:numPr>
        <w:numId w:val="8"/>
      </w:numPr>
    </w:pPr>
  </w:style>
  <w:style w:type="paragraph" w:customStyle="1" w:styleId="tabellijstnummer2">
    <w:name w:val="_tabel_lijst nummer 2"/>
    <w:basedOn w:val="tabeltekst"/>
    <w:uiPriority w:val="8"/>
    <w:qFormat/>
    <w:rsid w:val="00764715"/>
    <w:pPr>
      <w:numPr>
        <w:ilvl w:val="1"/>
        <w:numId w:val="13"/>
      </w:numPr>
    </w:pPr>
  </w:style>
  <w:style w:type="paragraph" w:customStyle="1" w:styleId="tabellijstnummer3">
    <w:name w:val="_tabel_lijst nummer 3"/>
    <w:basedOn w:val="tabeltekst"/>
    <w:uiPriority w:val="8"/>
    <w:qFormat/>
    <w:rsid w:val="00EA5EAE"/>
    <w:pPr>
      <w:numPr>
        <w:ilvl w:val="2"/>
        <w:numId w:val="13"/>
      </w:numPr>
    </w:pPr>
  </w:style>
  <w:style w:type="paragraph" w:customStyle="1" w:styleId="tabellijstopsomming1">
    <w:name w:val="_tabel_lijst opsomming 1"/>
    <w:basedOn w:val="tabeltekst"/>
    <w:uiPriority w:val="8"/>
    <w:qFormat/>
    <w:rsid w:val="00764715"/>
    <w:pPr>
      <w:numPr>
        <w:numId w:val="12"/>
      </w:numPr>
    </w:pPr>
  </w:style>
  <w:style w:type="paragraph" w:customStyle="1" w:styleId="tabellijstopsomming2">
    <w:name w:val="_tabel_lijst opsomming 2"/>
    <w:basedOn w:val="tabellijstopsomming1"/>
    <w:uiPriority w:val="8"/>
    <w:qFormat/>
    <w:rsid w:val="00764715"/>
    <w:pPr>
      <w:numPr>
        <w:ilvl w:val="1"/>
      </w:numPr>
    </w:pPr>
  </w:style>
  <w:style w:type="paragraph" w:customStyle="1" w:styleId="tabellijstopsomming3">
    <w:name w:val="_tabel_lijst opsomming 3"/>
    <w:basedOn w:val="tabellijstopsomming2"/>
    <w:uiPriority w:val="8"/>
    <w:qFormat/>
    <w:rsid w:val="00764715"/>
    <w:pPr>
      <w:numPr>
        <w:ilvl w:val="2"/>
      </w:numPr>
    </w:pPr>
  </w:style>
  <w:style w:type="numbering" w:customStyle="1" w:styleId="AMBRASSADETABELBULLET">
    <w:name w:val="_AMBRASSADE_TABEL_BULLET"/>
    <w:uiPriority w:val="99"/>
    <w:rsid w:val="00EA5EAE"/>
    <w:pPr>
      <w:numPr>
        <w:numId w:val="9"/>
      </w:numPr>
    </w:pPr>
  </w:style>
  <w:style w:type="paragraph" w:styleId="Koptekst">
    <w:name w:val="header"/>
    <w:aliases w:val="_koptekst"/>
    <w:basedOn w:val="Voettekst"/>
    <w:link w:val="KoptekstChar"/>
    <w:uiPriority w:val="14"/>
    <w:rsid w:val="0054649E"/>
    <w:pPr>
      <w:tabs>
        <w:tab w:val="clear" w:pos="4536"/>
        <w:tab w:val="clear" w:pos="9072"/>
      </w:tabs>
      <w:jc w:val="center"/>
    </w:pPr>
  </w:style>
  <w:style w:type="character" w:customStyle="1" w:styleId="KoptekstChar">
    <w:name w:val="Koptekst Char"/>
    <w:aliases w:val="_koptekst Char"/>
    <w:basedOn w:val="Standaardalinea-lettertype"/>
    <w:link w:val="Koptekst"/>
    <w:uiPriority w:val="14"/>
    <w:rsid w:val="0054649E"/>
    <w:rPr>
      <w:rFonts w:ascii="Trebuchet MS" w:hAnsi="Trebuchet MS"/>
      <w:i/>
      <w:sz w:val="14"/>
      <w:szCs w:val="18"/>
    </w:rPr>
  </w:style>
  <w:style w:type="paragraph" w:styleId="Voettekst">
    <w:name w:val="footer"/>
    <w:aliases w:val="_voettekst"/>
    <w:basedOn w:val="Standaard"/>
    <w:link w:val="VoettekstChar"/>
    <w:uiPriority w:val="14"/>
    <w:rsid w:val="00764715"/>
    <w:pPr>
      <w:tabs>
        <w:tab w:val="center" w:pos="4536"/>
        <w:tab w:val="right" w:pos="9072"/>
      </w:tabs>
      <w:spacing w:before="0" w:line="240" w:lineRule="auto"/>
    </w:pPr>
    <w:rPr>
      <w:i/>
      <w:sz w:val="14"/>
    </w:rPr>
  </w:style>
  <w:style w:type="character" w:customStyle="1" w:styleId="VoettekstChar">
    <w:name w:val="Voettekst Char"/>
    <w:aliases w:val="_voettekst Char"/>
    <w:basedOn w:val="Standaardalinea-lettertype"/>
    <w:link w:val="Voettekst"/>
    <w:uiPriority w:val="14"/>
    <w:rsid w:val="00594DFD"/>
    <w:rPr>
      <w:rFonts w:ascii="Trebuchet MS" w:hAnsi="Trebuchet MS"/>
      <w:i/>
      <w:sz w:val="14"/>
      <w:szCs w:val="18"/>
    </w:rPr>
  </w:style>
  <w:style w:type="character" w:styleId="Tekstvantijdelijkeaanduiding">
    <w:name w:val="Placeholder Text"/>
    <w:basedOn w:val="Standaardalinea-lettertype"/>
    <w:uiPriority w:val="99"/>
    <w:semiHidden/>
    <w:rsid w:val="00B04707"/>
    <w:rPr>
      <w:rFonts w:ascii="Trebuchet MS" w:hAnsi="Trebuchet MS"/>
      <w:color w:val="auto"/>
    </w:rPr>
  </w:style>
  <w:style w:type="paragraph" w:customStyle="1" w:styleId="documenttype">
    <w:name w:val="_documenttype"/>
    <w:basedOn w:val="Standaard"/>
    <w:uiPriority w:val="11"/>
    <w:qFormat/>
    <w:rsid w:val="00757F65"/>
    <w:pPr>
      <w:spacing w:before="40"/>
    </w:pPr>
    <w:rPr>
      <w:b/>
      <w:caps/>
      <w:sz w:val="26"/>
    </w:rPr>
  </w:style>
  <w:style w:type="paragraph" w:styleId="Titel">
    <w:name w:val="Title"/>
    <w:aliases w:val="_documenttitel"/>
    <w:basedOn w:val="Standaard"/>
    <w:next w:val="Standaard"/>
    <w:link w:val="TitelChar"/>
    <w:uiPriority w:val="12"/>
    <w:qFormat/>
    <w:rsid w:val="00757F65"/>
    <w:pPr>
      <w:spacing w:before="60" w:after="40"/>
    </w:pPr>
    <w:rPr>
      <w:rFonts w:ascii="Gilroy ExtraBold" w:hAnsi="Gilroy ExtraBold"/>
      <w:b/>
      <w:sz w:val="36"/>
    </w:rPr>
  </w:style>
  <w:style w:type="character" w:customStyle="1" w:styleId="TitelChar">
    <w:name w:val="Titel Char"/>
    <w:aliases w:val="_documenttitel Char"/>
    <w:basedOn w:val="Standaardalinea-lettertype"/>
    <w:link w:val="Titel"/>
    <w:uiPriority w:val="12"/>
    <w:rsid w:val="00757F65"/>
    <w:rPr>
      <w:rFonts w:ascii="Gilroy ExtraBold" w:hAnsi="Gilroy ExtraBold"/>
      <w:b/>
      <w:sz w:val="36"/>
      <w:szCs w:val="18"/>
    </w:rPr>
  </w:style>
  <w:style w:type="paragraph" w:styleId="Datum">
    <w:name w:val="Date"/>
    <w:aliases w:val="_datum verslag"/>
    <w:basedOn w:val="Standaard"/>
    <w:next w:val="Standaard"/>
    <w:link w:val="DatumChar"/>
    <w:uiPriority w:val="10"/>
    <w:semiHidden/>
    <w:rsid w:val="00764715"/>
    <w:pPr>
      <w:spacing w:before="0" w:after="222"/>
    </w:pPr>
  </w:style>
  <w:style w:type="character" w:customStyle="1" w:styleId="DatumChar">
    <w:name w:val="Datum Char"/>
    <w:aliases w:val="_datum verslag Char"/>
    <w:basedOn w:val="Standaardalinea-lettertype"/>
    <w:link w:val="Datum"/>
    <w:uiPriority w:val="10"/>
    <w:semiHidden/>
    <w:rsid w:val="0075483C"/>
    <w:rPr>
      <w:rFonts w:ascii="Trebuchet MS" w:hAnsi="Trebuchet MS"/>
      <w:sz w:val="18"/>
      <w:szCs w:val="18"/>
    </w:rPr>
  </w:style>
  <w:style w:type="paragraph" w:customStyle="1" w:styleId="aanwezighedenverslag">
    <w:name w:val="_aanwezigheden verslag"/>
    <w:basedOn w:val="Standaard"/>
    <w:uiPriority w:val="13"/>
    <w:semiHidden/>
    <w:qFormat/>
    <w:rsid w:val="00764715"/>
    <w:pPr>
      <w:spacing w:before="222" w:after="222"/>
    </w:pPr>
  </w:style>
  <w:style w:type="paragraph" w:customStyle="1" w:styleId="datumnota">
    <w:name w:val="_datum nota"/>
    <w:basedOn w:val="Datum"/>
    <w:uiPriority w:val="10"/>
    <w:qFormat/>
    <w:rsid w:val="00757F65"/>
    <w:pPr>
      <w:spacing w:after="454"/>
    </w:pPr>
  </w:style>
  <w:style w:type="paragraph" w:styleId="Voetnoottekst">
    <w:name w:val="footnote text"/>
    <w:aliases w:val="_voetnoottekst"/>
    <w:basedOn w:val="Standaard"/>
    <w:link w:val="VoetnoottekstChar"/>
    <w:uiPriority w:val="13"/>
    <w:rsid w:val="00764715"/>
    <w:pPr>
      <w:spacing w:before="40"/>
    </w:pPr>
    <w:rPr>
      <w:sz w:val="14"/>
      <w:szCs w:val="20"/>
    </w:rPr>
  </w:style>
  <w:style w:type="character" w:customStyle="1" w:styleId="VoetnoottekstChar">
    <w:name w:val="Voetnoottekst Char"/>
    <w:aliases w:val="_voetnoottekst Char"/>
    <w:basedOn w:val="Standaardalinea-lettertype"/>
    <w:link w:val="Voetnoottekst"/>
    <w:uiPriority w:val="13"/>
    <w:rsid w:val="00594DFD"/>
    <w:rPr>
      <w:rFonts w:ascii="Trebuchet MS" w:hAnsi="Trebuchet MS"/>
      <w:sz w:val="14"/>
    </w:rPr>
  </w:style>
  <w:style w:type="character" w:styleId="Voetnootmarkering">
    <w:name w:val="footnote reference"/>
    <w:aliases w:val="_voetnootmarkering"/>
    <w:basedOn w:val="Standaardalinea-lettertype"/>
    <w:uiPriority w:val="13"/>
    <w:rsid w:val="001125B4"/>
    <w:rPr>
      <w:b/>
      <w:vertAlign w:val="superscript"/>
    </w:rPr>
  </w:style>
  <w:style w:type="paragraph" w:customStyle="1" w:styleId="lijstvervolg1">
    <w:name w:val="_lijst vervolg 1"/>
    <w:basedOn w:val="lijstnummer1"/>
    <w:uiPriority w:val="1"/>
    <w:qFormat/>
    <w:rsid w:val="00764715"/>
    <w:pPr>
      <w:numPr>
        <w:numId w:val="0"/>
      </w:numPr>
      <w:ind w:left="255"/>
    </w:pPr>
  </w:style>
  <w:style w:type="paragraph" w:customStyle="1" w:styleId="lijstvervolg2">
    <w:name w:val="_lijst vervolg 2"/>
    <w:basedOn w:val="lijstnummer2"/>
    <w:uiPriority w:val="1"/>
    <w:qFormat/>
    <w:rsid w:val="00764715"/>
    <w:pPr>
      <w:numPr>
        <w:ilvl w:val="0"/>
        <w:numId w:val="0"/>
      </w:numPr>
      <w:ind w:left="624"/>
    </w:pPr>
  </w:style>
  <w:style w:type="paragraph" w:customStyle="1" w:styleId="lijstvervolg3">
    <w:name w:val="_lijst vervolg 3"/>
    <w:basedOn w:val="lijstnummer3"/>
    <w:uiPriority w:val="1"/>
    <w:qFormat/>
    <w:rsid w:val="00764715"/>
    <w:pPr>
      <w:numPr>
        <w:ilvl w:val="0"/>
        <w:numId w:val="0"/>
      </w:numPr>
      <w:ind w:left="1021"/>
    </w:pPr>
  </w:style>
  <w:style w:type="paragraph" w:customStyle="1" w:styleId="eindestijlenAmbrassade">
    <w:name w:val="===einde stijlen Ambrassade==="/>
    <w:basedOn w:val="Standaard"/>
    <w:uiPriority w:val="15"/>
    <w:qFormat/>
    <w:rsid w:val="00594DFD"/>
  </w:style>
  <w:style w:type="paragraph" w:customStyle="1" w:styleId="secundairestijlen">
    <w:name w:val="===secundaire stijlen==="/>
    <w:basedOn w:val="Standaard"/>
    <w:uiPriority w:val="9"/>
    <w:qFormat/>
    <w:rsid w:val="00594DFD"/>
  </w:style>
  <w:style w:type="paragraph" w:customStyle="1" w:styleId="verslaggever">
    <w:name w:val="_verslaggever"/>
    <w:basedOn w:val="aanwezighedenverslag"/>
    <w:uiPriority w:val="13"/>
    <w:semiHidden/>
    <w:qFormat/>
    <w:rsid w:val="00B04707"/>
    <w:pPr>
      <w:spacing w:after="454"/>
    </w:pPr>
  </w:style>
  <w:style w:type="character" w:styleId="Hyperlink">
    <w:name w:val="Hyperlink"/>
    <w:basedOn w:val="Standaardalinea-lettertype"/>
    <w:uiPriority w:val="14"/>
    <w:rsid w:val="00DD0CE4"/>
    <w:rPr>
      <w:color w:val="066FB6" w:themeColor="accent1"/>
      <w:u w:val="single"/>
    </w:rPr>
  </w:style>
  <w:style w:type="numbering" w:customStyle="1" w:styleId="AMBRASSADEKOPNUM">
    <w:name w:val="_AMBRASSADE_KOP_NUM"/>
    <w:uiPriority w:val="99"/>
    <w:rsid w:val="00C423D7"/>
    <w:pPr>
      <w:numPr>
        <w:numId w:val="14"/>
      </w:numPr>
    </w:pPr>
  </w:style>
  <w:style w:type="character" w:styleId="GevolgdeHyperlink">
    <w:name w:val="FollowedHyperlink"/>
    <w:basedOn w:val="Standaardalinea-lettertype"/>
    <w:uiPriority w:val="14"/>
    <w:rsid w:val="00DD0CE4"/>
    <w:rPr>
      <w:color w:val="066FB6" w:themeColor="accent1"/>
      <w:u w:val="single"/>
    </w:rPr>
  </w:style>
  <w:style w:type="paragraph" w:styleId="Lijstalinea">
    <w:name w:val="List Paragraph"/>
    <w:basedOn w:val="Standaard"/>
    <w:uiPriority w:val="34"/>
    <w:qFormat/>
    <w:rsid w:val="009B6DB0"/>
    <w:pPr>
      <w:ind w:left="720"/>
      <w:contextualSpacing/>
    </w:pPr>
  </w:style>
  <w:style w:type="paragraph" w:customStyle="1" w:styleId="lijstbulletskroon">
    <w:name w:val="_lijst bullets kroon"/>
    <w:basedOn w:val="lijstbulletsdriehoek"/>
    <w:qFormat/>
    <w:rsid w:val="00D30574"/>
    <w:pPr>
      <w:numPr>
        <w:numId w:val="21"/>
      </w:numPr>
      <w:ind w:left="357" w:hanging="357"/>
    </w:pPr>
  </w:style>
  <w:style w:type="paragraph" w:customStyle="1" w:styleId="lijstbulletsschild">
    <w:name w:val="_lijst bullets schild"/>
    <w:basedOn w:val="lijstbulletskroon"/>
    <w:next w:val="lijstbulletskroon"/>
    <w:qFormat/>
    <w:rsid w:val="00D30574"/>
    <w:pPr>
      <w:numPr>
        <w:numId w:val="22"/>
      </w:numPr>
      <w:ind w:left="357" w:hanging="357"/>
    </w:pPr>
  </w:style>
  <w:style w:type="paragraph" w:customStyle="1" w:styleId="lijstbulletsdriehoekniv2">
    <w:name w:val="_lijst bullets driehoek niv 2"/>
    <w:basedOn w:val="lijstbulletskroonniv2"/>
    <w:qFormat/>
    <w:rsid w:val="000212C7"/>
    <w:pPr>
      <w:numPr>
        <w:numId w:val="23"/>
      </w:numPr>
    </w:pPr>
  </w:style>
  <w:style w:type="paragraph" w:customStyle="1" w:styleId="lijstbulletsschildniv2">
    <w:name w:val="_lijst bullets schild niv 2"/>
    <w:basedOn w:val="lijstbulletskroonniv2"/>
    <w:qFormat/>
    <w:rsid w:val="000212C7"/>
    <w:pPr>
      <w:numPr>
        <w:numId w:val="24"/>
      </w:numPr>
    </w:pPr>
  </w:style>
  <w:style w:type="character" w:styleId="Verwijzingopmerking">
    <w:name w:val="annotation reference"/>
    <w:basedOn w:val="Standaardalinea-lettertype"/>
    <w:uiPriority w:val="99"/>
    <w:semiHidden/>
    <w:unhideWhenUsed/>
    <w:rsid w:val="008D6807"/>
    <w:rPr>
      <w:sz w:val="16"/>
      <w:szCs w:val="16"/>
    </w:rPr>
  </w:style>
  <w:style w:type="paragraph" w:styleId="Tekstopmerking">
    <w:name w:val="annotation text"/>
    <w:basedOn w:val="Standaard"/>
    <w:link w:val="TekstopmerkingChar"/>
    <w:uiPriority w:val="99"/>
    <w:semiHidden/>
    <w:unhideWhenUsed/>
    <w:rsid w:val="008D680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D6807"/>
    <w:rPr>
      <w:rFonts w:ascii="Trebuchet MS" w:hAnsi="Trebuchet MS"/>
    </w:rPr>
  </w:style>
  <w:style w:type="paragraph" w:styleId="Duidelijkcitaat">
    <w:name w:val="Intense Quote"/>
    <w:basedOn w:val="Standaard"/>
    <w:next w:val="Standaard"/>
    <w:link w:val="DuidelijkcitaatChar"/>
    <w:uiPriority w:val="30"/>
    <w:qFormat/>
    <w:rsid w:val="009456B3"/>
    <w:pPr>
      <w:pBdr>
        <w:top w:val="single" w:sz="4" w:space="10" w:color="066FB6" w:themeColor="accent1"/>
        <w:bottom w:val="single" w:sz="4" w:space="10" w:color="066FB6" w:themeColor="accent1"/>
      </w:pBdr>
      <w:spacing w:before="360" w:after="360"/>
      <w:ind w:left="864" w:right="864"/>
      <w:jc w:val="center"/>
    </w:pPr>
    <w:rPr>
      <w:i/>
      <w:iCs/>
      <w:color w:val="066FB6" w:themeColor="accent1"/>
    </w:rPr>
  </w:style>
  <w:style w:type="character" w:customStyle="1" w:styleId="DuidelijkcitaatChar">
    <w:name w:val="Duidelijk citaat Char"/>
    <w:basedOn w:val="Standaardalinea-lettertype"/>
    <w:link w:val="Duidelijkcitaat"/>
    <w:uiPriority w:val="30"/>
    <w:rsid w:val="009456B3"/>
    <w:rPr>
      <w:rFonts w:ascii="Trebuchet MS" w:hAnsi="Trebuchet MS"/>
      <w:i/>
      <w:iCs/>
      <w:color w:val="066FB6" w:themeColor="accent1"/>
      <w:sz w:val="18"/>
      <w:szCs w:val="18"/>
    </w:rPr>
  </w:style>
  <w:style w:type="paragraph" w:styleId="Normaalweb">
    <w:name w:val="Normal (Web)"/>
    <w:basedOn w:val="Standaard"/>
    <w:uiPriority w:val="99"/>
    <w:semiHidden/>
    <w:unhideWhenUsed/>
    <w:rsid w:val="00AA23EF"/>
    <w:pPr>
      <w:spacing w:before="100" w:beforeAutospacing="1" w:after="100" w:afterAutospacing="1" w:line="240" w:lineRule="auto"/>
    </w:pPr>
    <w:rPr>
      <w:rFonts w:ascii="Times New Roman" w:eastAsia="Times New Roman" w:hAnsi="Times New Roman"/>
      <w:sz w:val="24"/>
      <w:szCs w:val="24"/>
      <w:lang w:eastAsia="nl-BE"/>
    </w:rPr>
  </w:style>
  <w:style w:type="character" w:styleId="Onopgelostemelding">
    <w:name w:val="Unresolved Mention"/>
    <w:basedOn w:val="Standaardalinea-lettertype"/>
    <w:uiPriority w:val="99"/>
    <w:semiHidden/>
    <w:unhideWhenUsed/>
    <w:rsid w:val="000A0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849927">
      <w:bodyDiv w:val="1"/>
      <w:marLeft w:val="0"/>
      <w:marRight w:val="0"/>
      <w:marTop w:val="0"/>
      <w:marBottom w:val="0"/>
      <w:divBdr>
        <w:top w:val="none" w:sz="0" w:space="0" w:color="auto"/>
        <w:left w:val="none" w:sz="0" w:space="0" w:color="auto"/>
        <w:bottom w:val="none" w:sz="0" w:space="0" w:color="auto"/>
        <w:right w:val="none" w:sz="0" w:space="0" w:color="auto"/>
      </w:divBdr>
    </w:div>
    <w:div w:id="749617674">
      <w:bodyDiv w:val="1"/>
      <w:marLeft w:val="0"/>
      <w:marRight w:val="0"/>
      <w:marTop w:val="0"/>
      <w:marBottom w:val="0"/>
      <w:divBdr>
        <w:top w:val="none" w:sz="0" w:space="0" w:color="auto"/>
        <w:left w:val="none" w:sz="0" w:space="0" w:color="auto"/>
        <w:bottom w:val="none" w:sz="0" w:space="0" w:color="auto"/>
        <w:right w:val="none" w:sz="0" w:space="0" w:color="auto"/>
      </w:divBdr>
    </w:div>
    <w:div w:id="822357967">
      <w:bodyDiv w:val="1"/>
      <w:marLeft w:val="0"/>
      <w:marRight w:val="0"/>
      <w:marTop w:val="0"/>
      <w:marBottom w:val="0"/>
      <w:divBdr>
        <w:top w:val="none" w:sz="0" w:space="0" w:color="auto"/>
        <w:left w:val="none" w:sz="0" w:space="0" w:color="auto"/>
        <w:bottom w:val="none" w:sz="0" w:space="0" w:color="auto"/>
        <w:right w:val="none" w:sz="0" w:space="0" w:color="auto"/>
      </w:divBdr>
    </w:div>
    <w:div w:id="1296138094">
      <w:bodyDiv w:val="1"/>
      <w:marLeft w:val="0"/>
      <w:marRight w:val="0"/>
      <w:marTop w:val="0"/>
      <w:marBottom w:val="0"/>
      <w:divBdr>
        <w:top w:val="none" w:sz="0" w:space="0" w:color="auto"/>
        <w:left w:val="none" w:sz="0" w:space="0" w:color="auto"/>
        <w:bottom w:val="none" w:sz="0" w:space="0" w:color="auto"/>
        <w:right w:val="none" w:sz="0" w:space="0" w:color="auto"/>
      </w:divBdr>
    </w:div>
    <w:div w:id="1714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opkamp.b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opkamp.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adedeken\De%20Ambrassade%20vzw\Club%20Communicatie%20-%20Huisstijl\Microsoft%20Office%20sjablonen\DA%20-%20nota%20(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12DB51AF064B37A531CE379146D9A6"/>
        <w:category>
          <w:name w:val="Algemeen"/>
          <w:gallery w:val="placeholder"/>
        </w:category>
        <w:types>
          <w:type w:val="bbPlcHdr"/>
        </w:types>
        <w:behaviors>
          <w:behavior w:val="content"/>
        </w:behaviors>
        <w:guid w:val="{9415948A-F3D4-469D-B8D4-4950B0196AC0}"/>
      </w:docPartPr>
      <w:docPartBody>
        <w:p w:rsidR="00D6360C" w:rsidRDefault="00000000">
          <w:pPr>
            <w:pStyle w:val="C412DB51AF064B37A531CE379146D9A6"/>
          </w:pPr>
          <w:r>
            <w:rPr>
              <w:rStyle w:val="Tekstvantijdelijkeaanduiding"/>
            </w:rPr>
            <w:t>nota</w:t>
          </w:r>
        </w:p>
      </w:docPartBody>
    </w:docPart>
    <w:docPart>
      <w:docPartPr>
        <w:name w:val="DCD73366215B47828CBEA029A766CD53"/>
        <w:category>
          <w:name w:val="Algemeen"/>
          <w:gallery w:val="placeholder"/>
        </w:category>
        <w:types>
          <w:type w:val="bbPlcHdr"/>
        </w:types>
        <w:behaviors>
          <w:behavior w:val="content"/>
        </w:behaviors>
        <w:guid w:val="{9975C32F-ED9F-4BCF-BDEE-BA5262577BA8}"/>
      </w:docPartPr>
      <w:docPartBody>
        <w:p w:rsidR="00D6360C" w:rsidRDefault="00000000">
          <w:pPr>
            <w:pStyle w:val="DCD73366215B47828CBEA029A766CD53"/>
          </w:pPr>
          <w:r w:rsidRPr="005D2712">
            <w:rPr>
              <w:color w:val="FF0000"/>
            </w:rPr>
            <w:t>[</w:t>
          </w:r>
          <w:r w:rsidRPr="005D2712">
            <w:t xml:space="preserve"> klik hier om </w:t>
          </w:r>
          <w:r>
            <w:t>de naam van de nota in te voegen</w:t>
          </w:r>
          <w:r w:rsidRPr="005D2712">
            <w:t xml:space="preserve"> </w:t>
          </w:r>
          <w:r w:rsidRPr="005D2712">
            <w:rPr>
              <w:color w:val="FF0000"/>
            </w:rPr>
            <w:t>]</w:t>
          </w:r>
        </w:p>
      </w:docPartBody>
    </w:docPart>
    <w:docPart>
      <w:docPartPr>
        <w:name w:val="E24BFD0711394152846C78FD3E0383CF"/>
        <w:category>
          <w:name w:val="Algemeen"/>
          <w:gallery w:val="placeholder"/>
        </w:category>
        <w:types>
          <w:type w:val="bbPlcHdr"/>
        </w:types>
        <w:behaviors>
          <w:behavior w:val="content"/>
        </w:behaviors>
        <w:guid w:val="{FA3C2E54-0FFA-46E7-BBED-6FB1ABA869A7}"/>
      </w:docPartPr>
      <w:docPartBody>
        <w:p w:rsidR="00D6360C" w:rsidRDefault="00000000">
          <w:pPr>
            <w:pStyle w:val="E24BFD0711394152846C78FD3E0383CF"/>
          </w:pPr>
          <w:r w:rsidRPr="0075483C">
            <w:rPr>
              <w:rStyle w:val="Tekstvantijdelijkeaanduiding"/>
              <w:b/>
              <w:color w:val="FF0000"/>
            </w:rPr>
            <w:t>[</w:t>
          </w:r>
          <w:r w:rsidRPr="0075483C">
            <w:rPr>
              <w:rStyle w:val="Tekstvantijdelijkeaanduiding"/>
            </w:rPr>
            <w:t xml:space="preserve"> selecteer de publicatiedatum uit het zijmenu </w:t>
          </w:r>
          <w:r w:rsidRPr="0075483C">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Gilroy ExtraBold">
    <w:altName w:val="Calibri"/>
    <w:panose1 w:val="00000900000000000000"/>
    <w:charset w:val="00"/>
    <w:family w:val="modern"/>
    <w:notTrueType/>
    <w:pitch w:val="variable"/>
    <w:sig w:usb0="00000207"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77"/>
    <w:rsid w:val="00D6360C"/>
    <w:rsid w:val="00DE5DB0"/>
    <w:rsid w:val="00EA3A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Pr>
      <w:rFonts w:ascii="Trebuchet MS" w:hAnsi="Trebuchet MS"/>
      <w:color w:val="auto"/>
    </w:rPr>
  </w:style>
  <w:style w:type="paragraph" w:customStyle="1" w:styleId="C412DB51AF064B37A531CE379146D9A6">
    <w:name w:val="C412DB51AF064B37A531CE379146D9A6"/>
  </w:style>
  <w:style w:type="paragraph" w:customStyle="1" w:styleId="DCD73366215B47828CBEA029A766CD53">
    <w:name w:val="DCD73366215B47828CBEA029A766CD53"/>
  </w:style>
  <w:style w:type="paragraph" w:customStyle="1" w:styleId="E24BFD0711394152846C78FD3E0383CF">
    <w:name w:val="E24BFD0711394152846C78FD3E0383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Ambrassade">
      <a:dk1>
        <a:sysClr val="windowText" lastClr="000000"/>
      </a:dk1>
      <a:lt1>
        <a:sysClr val="window" lastClr="FFFFFF"/>
      </a:lt1>
      <a:dk2>
        <a:srgbClr val="1F497D"/>
      </a:dk2>
      <a:lt2>
        <a:srgbClr val="EEECE1"/>
      </a:lt2>
      <a:accent1>
        <a:srgbClr val="066FB6"/>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titel>Op Kamp – oproep tijdelijke terreinen en gebouwen</titel>
  <datum>2023-03-23T00:00:00</datum>
</root>
</file>

<file path=customXml/item2.xml><?xml version="1.0" encoding="utf-8"?>
<ct:contentTypeSchema xmlns:ct="http://schemas.microsoft.com/office/2006/metadata/contentType" xmlns:ma="http://schemas.microsoft.com/office/2006/metadata/properties/metaAttributes" ct:_="" ma:_="" ma:contentTypeName="Document" ma:contentTypeID="0x010100CE025450C5E3A649AB36670DAF3D0B89" ma:contentTypeVersion="14" ma:contentTypeDescription="Een nieuw document maken." ma:contentTypeScope="" ma:versionID="8a35d13eb39b739d8ffd8b0044602aa6">
  <xsd:schema xmlns:xsd="http://www.w3.org/2001/XMLSchema" xmlns:xs="http://www.w3.org/2001/XMLSchema" xmlns:p="http://schemas.microsoft.com/office/2006/metadata/properties" xmlns:ns2="4044c965-21d1-4479-8d6b-2a9276c7a825" xmlns:ns3="a1ce3742-7a24-4572-aaca-e763e7a001d8" targetNamespace="http://schemas.microsoft.com/office/2006/metadata/properties" ma:root="true" ma:fieldsID="6f3bb2c543298e4aa94a3ce5c4491b47" ns2:_="" ns3:_="">
    <xsd:import namespace="4044c965-21d1-4479-8d6b-2a9276c7a825"/>
    <xsd:import namespace="a1ce3742-7a24-4572-aaca-e763e7a001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4c965-21d1-4479-8d6b-2a9276c7a8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708d76f2-5b4b-493c-bc1d-93cc2dbda5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ce3742-7a24-4572-aaca-e763e7a001d8"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de156a19-5dcc-4f02-8a22-955cd4d538cc}" ma:internalName="TaxCatchAll" ma:showField="CatchAllData" ma:web="a1ce3742-7a24-4572-aaca-e763e7a001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1ce3742-7a24-4572-aaca-e763e7a001d8" xsi:nil="true"/>
    <lcf76f155ced4ddcb4097134ff3c332f xmlns="4044c965-21d1-4479-8d6b-2a9276c7a82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1B0BD9-A7F3-4B5F-AAF5-B95B599EA456}">
  <ds:schemaRefs/>
</ds:datastoreItem>
</file>

<file path=customXml/itemProps2.xml><?xml version="1.0" encoding="utf-8"?>
<ds:datastoreItem xmlns:ds="http://schemas.openxmlformats.org/officeDocument/2006/customXml" ds:itemID="{57257503-0DF7-4636-AE3C-C546CEDE0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4c965-21d1-4479-8d6b-2a9276c7a825"/>
    <ds:schemaRef ds:uri="a1ce3742-7a24-4572-aaca-e763e7a001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668831-0F42-416F-9B0A-33A174C02229}">
  <ds:schemaRefs>
    <ds:schemaRef ds:uri="http://schemas.microsoft.com/office/2006/metadata/properties"/>
    <ds:schemaRef ds:uri="http://schemas.microsoft.com/office/infopath/2007/PartnerControls"/>
    <ds:schemaRef ds:uri="a1ce3742-7a24-4572-aaca-e763e7a001d8"/>
    <ds:schemaRef ds:uri="4044c965-21d1-4479-8d6b-2a9276c7a825"/>
  </ds:schemaRefs>
</ds:datastoreItem>
</file>

<file path=customXml/itemProps4.xml><?xml version="1.0" encoding="utf-8"?>
<ds:datastoreItem xmlns:ds="http://schemas.openxmlformats.org/officeDocument/2006/customXml" ds:itemID="{56E97161-9055-4055-93CE-575191081AD1}">
  <ds:schemaRefs>
    <ds:schemaRef ds:uri="http://schemas.openxmlformats.org/officeDocument/2006/bibliography"/>
  </ds:schemaRefs>
</ds:datastoreItem>
</file>

<file path=customXml/itemProps5.xml><?xml version="1.0" encoding="utf-8"?>
<ds:datastoreItem xmlns:ds="http://schemas.openxmlformats.org/officeDocument/2006/customXml" ds:itemID="{D66AAE5A-4624-43FF-B9E7-B40CDBBA07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DA - nota (2018)</Template>
  <TotalTime>30</TotalTime>
  <Pages>1</Pages>
  <Words>431</Words>
  <Characters>2375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nota</vt:lpstr>
    </vt:vector>
  </TitlesOfParts>
  <Company>De Ambrassade</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subject/>
  <dc:creator>Lisa De Deken</dc:creator>
  <cp:keywords/>
  <dc:description/>
  <cp:lastModifiedBy>Lisa De Deken</cp:lastModifiedBy>
  <cp:revision>4</cp:revision>
  <cp:lastPrinted>2018-05-28T12:57:00Z</cp:lastPrinted>
  <dcterms:created xsi:type="dcterms:W3CDTF">2023-03-23T10:27:00Z</dcterms:created>
  <dcterms:modified xsi:type="dcterms:W3CDTF">2023-03-23T11:46:00Z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0x010100CE025450C5E3A649AB36670DAF3D0B89</vt:lpwstr>
  </property>
  <property fmtid="{D5CDD505-2E9C-101B-9397-08002B2CF9AE}" pid="3" name="MediaServiceImageTags">
    <vt:lpwstr/>
  </property>
</Properties>
</file>